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50F1" w14:textId="1316F96F" w:rsidR="00E0149D" w:rsidRPr="00A0722F" w:rsidRDefault="00E0149D" w:rsidP="00E0149D">
      <w:pPr>
        <w:autoSpaceDE w:val="0"/>
        <w:autoSpaceDN w:val="0"/>
        <w:adjustRightInd w:val="0"/>
        <w:spacing w:line="240" w:lineRule="auto"/>
        <w:rPr>
          <w:szCs w:val="18"/>
        </w:rPr>
      </w:pPr>
      <w:r>
        <w:rPr>
          <w:noProof/>
        </w:rPr>
        <mc:AlternateContent>
          <mc:Choice Requires="wps">
            <w:drawing>
              <wp:anchor distT="0" distB="0" distL="114300" distR="114300" simplePos="0" relativeHeight="251658240" behindDoc="0" locked="0" layoutInCell="1" allowOverlap="1" wp14:anchorId="47A45A19" wp14:editId="04C4F247">
                <wp:simplePos x="0" y="0"/>
                <wp:positionH relativeFrom="column">
                  <wp:posOffset>635</wp:posOffset>
                </wp:positionH>
                <wp:positionV relativeFrom="paragraph">
                  <wp:posOffset>-1962785</wp:posOffset>
                </wp:positionV>
                <wp:extent cx="1295400" cy="476250"/>
                <wp:effectExtent l="0" t="0" r="0" b="0"/>
                <wp:wrapNone/>
                <wp:docPr id="4" name="Tekstvak 4"/>
                <wp:cNvGraphicFramePr/>
                <a:graphic xmlns:a="http://schemas.openxmlformats.org/drawingml/2006/main">
                  <a:graphicData uri="http://schemas.microsoft.com/office/word/2010/wordprocessingShape">
                    <wps:wsp>
                      <wps:cNvSpPr txBox="1"/>
                      <wps:spPr>
                        <a:xfrm>
                          <a:off x="0" y="0"/>
                          <a:ext cx="1295400" cy="476250"/>
                        </a:xfrm>
                        <a:prstGeom prst="rect">
                          <a:avLst/>
                        </a:prstGeom>
                        <a:solidFill>
                          <a:schemeClr val="lt1"/>
                        </a:solidFill>
                        <a:ln w="6350">
                          <a:noFill/>
                        </a:ln>
                      </wps:spPr>
                      <wps:txbx>
                        <w:txbxContent>
                          <w:p w14:paraId="294AB45C" w14:textId="448CDF3A" w:rsidR="003B78C8" w:rsidRPr="00935564" w:rsidRDefault="003B78C8">
                            <w:pPr>
                              <w:rPr>
                                <w:rFonts w:cs="Arial"/>
                                <w:sz w:val="48"/>
                                <w:szCs w:val="48"/>
                              </w:rPr>
                            </w:pPr>
                            <w:r w:rsidRPr="00935564">
                              <w:rPr>
                                <w:rFonts w:cs="Arial"/>
                                <w:sz w:val="48"/>
                                <w:szCs w:val="48"/>
                              </w:rPr>
                              <w:t>Format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A45A19" id="_x0000_t202" coordsize="21600,21600" o:spt="202" path="m,l,21600r21600,l21600,xe">
                <v:stroke joinstyle="miter"/>
                <v:path gradientshapeok="t" o:connecttype="rect"/>
              </v:shapetype>
              <v:shape id="Tekstvak 4" o:spid="_x0000_s1026" type="#_x0000_t202" style="position:absolute;margin-left:.05pt;margin-top:-154.55pt;width:102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" fillcolor="white [3201]" stroked="f" strokeweight=".5pt">
                <v:textbox>
                  <w:txbxContent>
                    <w:p w14:paraId="294AB45C" w14:textId="448CDF3A" w:rsidR="003B78C8" w:rsidRPr="00935564" w:rsidRDefault="003B78C8">
                      <w:pPr>
                        <w:rPr>
                          <w:rFonts w:cs="Arial"/>
                          <w:sz w:val="48"/>
                          <w:szCs w:val="48"/>
                        </w:rPr>
                      </w:pPr>
                      <w:r w:rsidRPr="00935564">
                        <w:rPr>
                          <w:rFonts w:cs="Arial"/>
                          <w:sz w:val="48"/>
                          <w:szCs w:val="48"/>
                        </w:rPr>
                        <w:t>Format</w:t>
                      </w:r>
                    </w:p>
                  </w:txbxContent>
                </v:textbox>
              </v:shape>
            </w:pict>
          </mc:Fallback>
        </mc:AlternateContent>
      </w:r>
      <w:r w:rsidRPr="00A0722F">
        <w:rPr>
          <w:szCs w:val="18"/>
        </w:rPr>
        <w:t xml:space="preserve">Het “Format rapport over de verwijdering mijnbouwwerk </w:t>
      </w:r>
      <w:r w:rsidR="00935564">
        <w:rPr>
          <w:szCs w:val="18"/>
        </w:rPr>
        <w:t>– G</w:t>
      </w:r>
      <w:r w:rsidR="008D433D">
        <w:rPr>
          <w:szCs w:val="18"/>
        </w:rPr>
        <w:t>eothermie</w:t>
      </w:r>
      <w:r w:rsidRPr="00A0722F">
        <w:rPr>
          <w:szCs w:val="18"/>
        </w:rPr>
        <w:t xml:space="preserve">” </w:t>
      </w:r>
      <w:bookmarkStart w:id="0" w:name="_Hlk116459381"/>
      <w:r w:rsidRPr="00A0722F">
        <w:rPr>
          <w:szCs w:val="18"/>
        </w:rPr>
        <w:t xml:space="preserve">adresseert een aantal onderwerpen. De houder van een vergunning verwijdert het mijnbouwwerk overeenkomstig het verwijderingsplan en de voorschriften die aan de instemming met verwijdering zijn verbonden. Als het verwijderingsplan is uitgevoerd, overlegt de houder van </w:t>
      </w:r>
      <w:r w:rsidRPr="000B5F3C">
        <w:rPr>
          <w:szCs w:val="18"/>
        </w:rPr>
        <w:t>een vergunning</w:t>
      </w:r>
      <w:r w:rsidRPr="00A0722F">
        <w:rPr>
          <w:szCs w:val="18"/>
        </w:rPr>
        <w:t xml:space="preserve"> aan de minister een rapport over de verwijdering. De verplichting om als het verwijderingsplan is uitgevoerd een rapport over de verwijdering aan de </w:t>
      </w:r>
      <w:r w:rsidR="008D433D">
        <w:rPr>
          <w:szCs w:val="18"/>
        </w:rPr>
        <w:t>m</w:t>
      </w:r>
      <w:r w:rsidRPr="00A0722F">
        <w:rPr>
          <w:szCs w:val="18"/>
        </w:rPr>
        <w:t xml:space="preserve">inister te overleggen is gebaseerd op artikel 44c, lid 2 van de Mijnbouwwet. De minister besluit tot instemming met het rapport als de verwijdering heeft plaatsgevonden overeenkomstig het verwijderingsplan en de voorschriften die aan de instemming zijn verbonden. </w:t>
      </w:r>
      <w:r w:rsidRPr="00A909E7">
        <w:rPr>
          <w:szCs w:val="18"/>
        </w:rPr>
        <w:t>Het instemmingbesluit zal op verzoek van de aanvrager door de Minister van EZK worden genomen.</w:t>
      </w:r>
      <w:r w:rsidRPr="00A0722F">
        <w:rPr>
          <w:szCs w:val="18"/>
        </w:rPr>
        <w:t xml:space="preserve"> De reden om een dergelijk verzoek is dat de </w:t>
      </w:r>
      <w:r>
        <w:rPr>
          <w:szCs w:val="18"/>
        </w:rPr>
        <w:t>aanvrager</w:t>
      </w:r>
      <w:r w:rsidRPr="00A0722F">
        <w:rPr>
          <w:szCs w:val="18"/>
        </w:rPr>
        <w:t xml:space="preserve"> een bevestiging heeft dat aan de verwijderingsplicht is voldaan. Dit kan met name van belang zijn bij hergebruik of een gedeeltelijke verwijdering.</w:t>
      </w:r>
    </w:p>
    <w:p w14:paraId="5E032403" w14:textId="77777777" w:rsidR="00E0149D" w:rsidRDefault="00E0149D" w:rsidP="00E0149D">
      <w:pPr>
        <w:autoSpaceDE w:val="0"/>
        <w:autoSpaceDN w:val="0"/>
        <w:adjustRightInd w:val="0"/>
        <w:spacing w:line="240" w:lineRule="auto"/>
        <w:rPr>
          <w:szCs w:val="18"/>
        </w:rPr>
      </w:pPr>
    </w:p>
    <w:p w14:paraId="39896799" w14:textId="77777777" w:rsidR="00E0149D" w:rsidRPr="0092040E" w:rsidRDefault="00E0149D" w:rsidP="00E0149D">
      <w:pPr>
        <w:autoSpaceDE w:val="0"/>
        <w:autoSpaceDN w:val="0"/>
        <w:adjustRightInd w:val="0"/>
        <w:spacing w:line="240" w:lineRule="auto"/>
        <w:rPr>
          <w:rFonts w:cs="Verdana"/>
          <w:szCs w:val="18"/>
        </w:rPr>
      </w:pPr>
      <w:r>
        <w:rPr>
          <w:rFonts w:cs="Verdana"/>
          <w:szCs w:val="18"/>
        </w:rPr>
        <w:t>In het format wordt de informatie gevraagd die nodig is voor de minister om een instemmingsbesluit te nemen of om instemming te weigeren.</w:t>
      </w:r>
    </w:p>
    <w:p w14:paraId="6758309F" w14:textId="77777777" w:rsidR="00E0149D" w:rsidRDefault="00E0149D" w:rsidP="00E0149D"/>
    <w:p w14:paraId="3D4E2E03" w14:textId="77777777" w:rsidR="00E0149D" w:rsidRPr="00B30AB9" w:rsidRDefault="00E0149D" w:rsidP="00E0149D">
      <w:pPr>
        <w:rPr>
          <w:b/>
          <w:bCs/>
          <w:u w:val="single"/>
        </w:rPr>
      </w:pPr>
      <w:r>
        <w:rPr>
          <w:b/>
          <w:bCs/>
          <w:u w:val="single"/>
        </w:rPr>
        <w:t>b</w:t>
      </w:r>
      <w:r w:rsidRPr="00B30AB9">
        <w:rPr>
          <w:b/>
          <w:bCs/>
          <w:u w:val="single"/>
        </w:rPr>
        <w:t>ewijsvoering</w:t>
      </w:r>
    </w:p>
    <w:p w14:paraId="7B47F24B" w14:textId="2A32AFAC" w:rsidR="00E0149D" w:rsidRPr="00B30AB9" w:rsidRDefault="00E0149D" w:rsidP="00E0149D">
      <w:r>
        <w:t>Bij</w:t>
      </w:r>
      <w:r w:rsidRPr="00B30AB9">
        <w:t xml:space="preserve"> </w:t>
      </w:r>
      <w:r>
        <w:t xml:space="preserve">de aanvraag om instemming met het </w:t>
      </w:r>
      <w:r w:rsidRPr="00B30AB9">
        <w:t xml:space="preserve">rapport </w:t>
      </w:r>
      <w:r>
        <w:t xml:space="preserve">over de verwijdering </w:t>
      </w:r>
      <w:r w:rsidRPr="00B30AB9">
        <w:t xml:space="preserve">verstrekt de aanvrager bewijs dat verwijdering heeft plaatsgevonden overeenkomstig het verwijderingsplan en de voorschriften die aan de instemming met het verwijderingsplan zijn verbonden door middel van: </w:t>
      </w:r>
    </w:p>
    <w:p w14:paraId="14918B6C" w14:textId="77777777" w:rsidR="00E0149D" w:rsidRDefault="00E0149D" w:rsidP="00E0149D">
      <w:pPr>
        <w:contextualSpacing/>
      </w:pPr>
    </w:p>
    <w:p w14:paraId="122712D9" w14:textId="12384A92" w:rsidR="00E0149D" w:rsidRPr="00B30AB9" w:rsidRDefault="00E0149D" w:rsidP="00E0149D">
      <w:pPr>
        <w:contextualSpacing/>
      </w:pPr>
      <w:r w:rsidRPr="00B30AB9">
        <w:t xml:space="preserve">Voor mijnbouwwerken op land ten aanzien van de bodem: </w:t>
      </w:r>
    </w:p>
    <w:p w14:paraId="000ABC05" w14:textId="6225DFF2" w:rsidR="00E0149D" w:rsidRPr="00B30AB9" w:rsidRDefault="00E0149D" w:rsidP="00E0149D">
      <w:pPr>
        <w:pStyle w:val="Lijstalinea"/>
        <w:numPr>
          <w:ilvl w:val="0"/>
          <w:numId w:val="20"/>
        </w:numPr>
        <w:ind w:left="426"/>
      </w:pPr>
      <w:r w:rsidRPr="00B30AB9">
        <w:t xml:space="preserve">indien van toepassing: een beschikking van het bevoegd gezag overeenkomstig de Wet bodembescherming; </w:t>
      </w:r>
      <w:r>
        <w:t>indien niet van toepassing</w:t>
      </w:r>
    </w:p>
    <w:p w14:paraId="36DBAD3C" w14:textId="4AEA5D76" w:rsidR="00E0149D" w:rsidRPr="00B30AB9" w:rsidRDefault="00E0149D" w:rsidP="00E0149D">
      <w:pPr>
        <w:pStyle w:val="Lijstalinea"/>
        <w:numPr>
          <w:ilvl w:val="0"/>
          <w:numId w:val="20"/>
        </w:numPr>
        <w:ind w:left="426"/>
      </w:pPr>
      <w:r w:rsidRPr="00B30AB9">
        <w:t xml:space="preserve">bewijs dat de bodemkwaliteit teruggebracht is naar de staat ten tijde van de </w:t>
      </w:r>
      <w:proofErr w:type="spellStart"/>
      <w:r w:rsidRPr="00B30AB9">
        <w:t>nulsituatie</w:t>
      </w:r>
      <w:proofErr w:type="spellEnd"/>
      <w:r w:rsidRPr="00B30AB9">
        <w:t xml:space="preserve"> van de bodem;</w:t>
      </w:r>
    </w:p>
    <w:p w14:paraId="2491B117" w14:textId="5E6461DE" w:rsidR="00E0149D" w:rsidRPr="00B30AB9" w:rsidRDefault="00E0149D" w:rsidP="00E0149D">
      <w:pPr>
        <w:pStyle w:val="Lijstalinea"/>
        <w:numPr>
          <w:ilvl w:val="0"/>
          <w:numId w:val="20"/>
        </w:numPr>
        <w:ind w:left="426"/>
      </w:pPr>
      <w:r w:rsidRPr="00B30AB9">
        <w:t xml:space="preserve">indien de </w:t>
      </w:r>
      <w:proofErr w:type="spellStart"/>
      <w:r w:rsidRPr="00B30AB9">
        <w:t>nulsituatie</w:t>
      </w:r>
      <w:proofErr w:type="spellEnd"/>
      <w:r w:rsidRPr="00B30AB9">
        <w:t xml:space="preserve"> niet bekend is, een bodemrapport waaruit blijkt dat de situatie voldoet aan de achtergrondwaarden van de bodem zoals in de omliggende omgeving van de locatie; </w:t>
      </w:r>
    </w:p>
    <w:p w14:paraId="04437BC0" w14:textId="2CEA6AA2" w:rsidR="00E0149D" w:rsidRPr="00B30AB9" w:rsidRDefault="00E0149D" w:rsidP="00E0149D">
      <w:pPr>
        <w:pStyle w:val="Lijstalinea"/>
        <w:numPr>
          <w:ilvl w:val="0"/>
          <w:numId w:val="20"/>
        </w:numPr>
        <w:ind w:left="426"/>
      </w:pPr>
      <w:r w:rsidRPr="00B30AB9">
        <w:t xml:space="preserve">indien nog niet geregistreerd, de correcte gegevens voor registratie op grond van de Wet basisregistratie ondergrond. </w:t>
      </w:r>
    </w:p>
    <w:bookmarkEnd w:id="0"/>
    <w:p w14:paraId="6758143F" w14:textId="594F4CFB" w:rsidR="00E0149D" w:rsidRDefault="00E0149D">
      <w:pPr>
        <w:spacing w:line="240" w:lineRule="auto"/>
      </w:pPr>
      <w:r>
        <w:br w:type="page"/>
      </w:r>
    </w:p>
    <w:p w14:paraId="605BCE15" w14:textId="321F7E93" w:rsidR="004242AB" w:rsidRPr="004242AB" w:rsidRDefault="004242AB" w:rsidP="00E0149D">
      <w:pPr>
        <w:rPr>
          <w:b/>
          <w:bCs/>
          <w:sz w:val="20"/>
          <w:szCs w:val="20"/>
        </w:rPr>
      </w:pPr>
      <w:bookmarkStart w:id="1" w:name="_Hlk116459458"/>
      <w:r w:rsidRPr="004242AB">
        <w:rPr>
          <w:b/>
          <w:bCs/>
          <w:sz w:val="20"/>
          <w:szCs w:val="20"/>
        </w:rPr>
        <w:lastRenderedPageBreak/>
        <w:t>Aanvraag om instemming met het rapport over verwijdering</w:t>
      </w:r>
    </w:p>
    <w:bookmarkEnd w:id="1"/>
    <w:p w14:paraId="3BEB0997" w14:textId="3035FEE2" w:rsidR="004242AB" w:rsidRDefault="004242AB" w:rsidP="00E0149D">
      <w:pPr>
        <w:rPr>
          <w:b/>
          <w:bCs/>
          <w:u w:val="single"/>
        </w:rPr>
      </w:pPr>
    </w:p>
    <w:p w14:paraId="227FFA59" w14:textId="77777777" w:rsidR="004242AB" w:rsidRDefault="004242AB" w:rsidP="00E0149D">
      <w:pPr>
        <w:rPr>
          <w:b/>
          <w:bCs/>
          <w:u w:val="single"/>
        </w:rPr>
      </w:pPr>
    </w:p>
    <w:p w14:paraId="17E57EF1" w14:textId="44BDAEE3" w:rsidR="00E0149D" w:rsidRPr="000E2CD6" w:rsidRDefault="00E0149D" w:rsidP="00E0149D">
      <w:pPr>
        <w:rPr>
          <w:b/>
          <w:bCs/>
          <w:u w:val="single"/>
        </w:rPr>
      </w:pPr>
      <w:bookmarkStart w:id="2" w:name="_Hlk91602797"/>
      <w:r w:rsidRPr="000E2CD6">
        <w:rPr>
          <w:b/>
          <w:bCs/>
          <w:u w:val="single"/>
        </w:rPr>
        <w:t xml:space="preserve">Naam en </w:t>
      </w:r>
      <w:r>
        <w:rPr>
          <w:b/>
          <w:bCs/>
          <w:u w:val="single"/>
        </w:rPr>
        <w:t>contact</w:t>
      </w:r>
      <w:r w:rsidRPr="000E2CD6">
        <w:rPr>
          <w:b/>
          <w:bCs/>
          <w:u w:val="single"/>
        </w:rPr>
        <w:t>gegevens vergunninghouder</w:t>
      </w:r>
    </w:p>
    <w:p w14:paraId="7FA09157" w14:textId="2CD672FA" w:rsidR="00E0149D" w:rsidRDefault="00E0149D" w:rsidP="00E0149D">
      <w:bookmarkStart w:id="3" w:name="_Hlk116482841"/>
      <w:r>
        <w:t>…………………………………………………………………………………………………………………………</w:t>
      </w:r>
      <w:r w:rsidR="005E48BB">
        <w:br/>
      </w:r>
      <w:r>
        <w:t>…………………………………………………………………………………………………………………………</w:t>
      </w:r>
      <w:r w:rsidR="005E48BB">
        <w:br/>
      </w:r>
      <w:r>
        <w:t>……………………………………………………………………</w:t>
      </w:r>
      <w:r w:rsidR="004242AB">
        <w:t>……………………………………………………</w:t>
      </w:r>
      <w:r w:rsidR="005E48BB">
        <w:br/>
      </w:r>
      <w:bookmarkEnd w:id="2"/>
    </w:p>
    <w:p w14:paraId="780C48C7" w14:textId="77777777" w:rsidR="005E48BB" w:rsidRDefault="005E48BB" w:rsidP="00E0149D">
      <w:bookmarkStart w:id="4" w:name="_Hlk116459473"/>
      <w:bookmarkEnd w:id="3"/>
    </w:p>
    <w:p w14:paraId="3ECFE016" w14:textId="77777777" w:rsidR="00E0149D" w:rsidRDefault="00E0149D" w:rsidP="00E0149D">
      <w:pPr>
        <w:rPr>
          <w:b/>
          <w:bCs/>
          <w:u w:val="single"/>
        </w:rPr>
      </w:pPr>
      <w:r>
        <w:rPr>
          <w:b/>
          <w:bCs/>
          <w:u w:val="single"/>
        </w:rPr>
        <w:t>Naam van verwijderingsplan en datum plus kenmerk van bijbehorende instemming</w:t>
      </w:r>
    </w:p>
    <w:p w14:paraId="47D46F0E" w14:textId="60D3C1C9" w:rsidR="00E0149D" w:rsidRDefault="00E0149D" w:rsidP="00E0149D">
      <w:r>
        <w:t>……………………………………………………………………………………………………………………………………………………………</w:t>
      </w:r>
      <w:r w:rsidR="00244F18">
        <w:t>…………………………………………………………………………………………………………………</w:t>
      </w:r>
    </w:p>
    <w:p w14:paraId="40DFA6B7" w14:textId="77777777" w:rsidR="00E0149D" w:rsidRDefault="00E0149D" w:rsidP="00E0149D">
      <w:pPr>
        <w:rPr>
          <w:b/>
          <w:bCs/>
          <w:u w:val="single"/>
        </w:rPr>
      </w:pPr>
    </w:p>
    <w:p w14:paraId="3BB5355E" w14:textId="7D2F96B5" w:rsidR="00E0149D" w:rsidRDefault="00E0149D" w:rsidP="00E0149D">
      <w:pPr>
        <w:rPr>
          <w:b/>
          <w:bCs/>
          <w:u w:val="single"/>
        </w:rPr>
      </w:pPr>
      <w:r>
        <w:rPr>
          <w:b/>
          <w:bCs/>
          <w:u w:val="single"/>
        </w:rPr>
        <w:t xml:space="preserve">Vraagt vergunninghouder de Minister om een besluit tot  instemming met rapport over de verwijdering te nemen? </w:t>
      </w:r>
    </w:p>
    <w:p w14:paraId="25B596EA" w14:textId="77777777" w:rsidR="00B469A3" w:rsidRDefault="00B469A3" w:rsidP="00E0149D">
      <w:pPr>
        <w:rPr>
          <w:b/>
          <w:bCs/>
          <w:u w:val="single"/>
        </w:rPr>
      </w:pPr>
    </w:p>
    <w:p w14:paraId="31CD235A" w14:textId="77777777" w:rsidR="00E0149D" w:rsidRDefault="00E0149D" w:rsidP="00E0149D">
      <w:r>
        <w:t>O J</w:t>
      </w:r>
      <w:r w:rsidRPr="00E97D17">
        <w:t>a</w:t>
      </w:r>
    </w:p>
    <w:p w14:paraId="25D2031F" w14:textId="77777777" w:rsidR="00E0149D" w:rsidRDefault="00E0149D" w:rsidP="00E0149D">
      <w:r>
        <w:t>O N</w:t>
      </w:r>
      <w:r w:rsidRPr="00E97D17">
        <w:t>ee</w:t>
      </w:r>
    </w:p>
    <w:bookmarkEnd w:id="4"/>
    <w:p w14:paraId="6BB3AD52" w14:textId="48649455" w:rsidR="00E0149D" w:rsidRDefault="00E0149D" w:rsidP="00E0149D">
      <w:pPr>
        <w:ind w:left="708"/>
      </w:pPr>
    </w:p>
    <w:p w14:paraId="6626A2D0" w14:textId="77777777" w:rsidR="008D433D" w:rsidRDefault="008D433D" w:rsidP="008D433D">
      <w:pPr>
        <w:rPr>
          <w:b/>
          <w:bCs/>
          <w:u w:val="single"/>
        </w:rPr>
      </w:pPr>
      <w:bookmarkStart w:id="5" w:name="_Hlk116483348"/>
    </w:p>
    <w:p w14:paraId="5A1B5227" w14:textId="135CB208" w:rsidR="008D433D" w:rsidRPr="00007C79" w:rsidRDefault="008D433D" w:rsidP="008D433D">
      <w:pPr>
        <w:rPr>
          <w:b/>
          <w:bCs/>
          <w:u w:val="single"/>
        </w:rPr>
      </w:pPr>
      <w:r w:rsidRPr="00007C79">
        <w:rPr>
          <w:b/>
          <w:bCs/>
          <w:u w:val="single"/>
        </w:rPr>
        <w:t xml:space="preserve">Vigerende vergunningen </w:t>
      </w:r>
    </w:p>
    <w:p w14:paraId="652B9050" w14:textId="77777777" w:rsidR="008D433D" w:rsidRPr="000270B8" w:rsidRDefault="008D433D" w:rsidP="008D433D">
      <w:r w:rsidRPr="000270B8">
        <w:t xml:space="preserve">(winningsvergunning, instemming met winningsplan, (mijnbouw)milieuvergunningen, omgevingsvergunning etc.). </w:t>
      </w:r>
    </w:p>
    <w:p w14:paraId="534C275A" w14:textId="77777777" w:rsidR="008D433D" w:rsidRDefault="008D433D" w:rsidP="008D433D"/>
    <w:p w14:paraId="2B8E7CD1" w14:textId="77777777" w:rsidR="008D433D" w:rsidRPr="00007C79" w:rsidRDefault="008D433D" w:rsidP="008D433D">
      <w:r w:rsidRPr="00007C79">
        <w:t>Besluit toevoegen is niet nodig, graag verwijzen naar kenmerk</w:t>
      </w:r>
    </w:p>
    <w:p w14:paraId="14571E98" w14:textId="77777777" w:rsidR="008D433D" w:rsidRDefault="008D433D" w:rsidP="008D433D">
      <w:pPr>
        <w:spacing w:line="240" w:lineRule="auto"/>
        <w:rPr>
          <w:szCs w:val="18"/>
        </w:rPr>
      </w:pPr>
    </w:p>
    <w:p w14:paraId="6D3D5753" w14:textId="77777777" w:rsidR="008D433D" w:rsidRDefault="008D433D" w:rsidP="008D433D">
      <w:pPr>
        <w:rPr>
          <w:szCs w:val="18"/>
        </w:rPr>
      </w:pPr>
      <w:bookmarkStart w:id="6" w:name="_Hlk91603360"/>
      <w:r w:rsidRPr="00007C79">
        <w:rPr>
          <w:szCs w:val="18"/>
        </w:rPr>
        <w:t>………………………………………………………………………………………………………………………………………………………………………………………………………………………………………………………………………………………………………………………………………………………………………………………………………………</w:t>
      </w:r>
      <w:r>
        <w:rPr>
          <w:szCs w:val="18"/>
        </w:rPr>
        <w:t>……</w:t>
      </w:r>
      <w:bookmarkEnd w:id="6"/>
      <w:r w:rsidRPr="00007C79">
        <w:rPr>
          <w:szCs w:val="18"/>
        </w:rPr>
        <w:t>………………………………………………………………………………………………………………………………………………………………………………………………………………………………………………………………………………………………………………………………………………………………………………………………………………</w:t>
      </w:r>
      <w:r>
        <w:rPr>
          <w:szCs w:val="18"/>
        </w:rPr>
        <w:t>…………</w:t>
      </w:r>
    </w:p>
    <w:p w14:paraId="654C0E80" w14:textId="77777777" w:rsidR="008D433D" w:rsidRDefault="008D433D" w:rsidP="008D433D">
      <w:pPr>
        <w:rPr>
          <w:b/>
          <w:bCs/>
        </w:rPr>
      </w:pPr>
    </w:p>
    <w:p w14:paraId="31D52E60" w14:textId="77777777" w:rsidR="008D433D" w:rsidRDefault="008D433D" w:rsidP="008D433D">
      <w:pPr>
        <w:rPr>
          <w:b/>
          <w:bCs/>
        </w:rPr>
      </w:pPr>
    </w:p>
    <w:p w14:paraId="5A60E59A" w14:textId="77777777" w:rsidR="008D433D" w:rsidRPr="00381B34" w:rsidRDefault="008D433D" w:rsidP="008D433D">
      <w:pPr>
        <w:autoSpaceDE w:val="0"/>
        <w:autoSpaceDN w:val="0"/>
        <w:adjustRightInd w:val="0"/>
        <w:spacing w:line="240" w:lineRule="auto"/>
        <w:rPr>
          <w:b/>
          <w:bCs/>
          <w:szCs w:val="18"/>
          <w:u w:val="single"/>
        </w:rPr>
      </w:pPr>
      <w:r w:rsidRPr="00381B34">
        <w:rPr>
          <w:b/>
          <w:bCs/>
          <w:szCs w:val="18"/>
          <w:u w:val="single"/>
        </w:rPr>
        <w:t xml:space="preserve">Publiekssamenvatting </w:t>
      </w:r>
    </w:p>
    <w:p w14:paraId="52551EC9" w14:textId="77777777" w:rsidR="008D433D" w:rsidRPr="00381B34" w:rsidRDefault="008D433D" w:rsidP="008D433D">
      <w:pPr>
        <w:autoSpaceDE w:val="0"/>
        <w:autoSpaceDN w:val="0"/>
        <w:adjustRightInd w:val="0"/>
        <w:spacing w:line="240" w:lineRule="auto"/>
        <w:rPr>
          <w:szCs w:val="18"/>
        </w:rPr>
      </w:pPr>
    </w:p>
    <w:p w14:paraId="268AD6B1" w14:textId="77777777" w:rsidR="008D433D" w:rsidRPr="00381B34" w:rsidRDefault="008D433D" w:rsidP="008D433D">
      <w:pPr>
        <w:autoSpaceDE w:val="0"/>
        <w:autoSpaceDN w:val="0"/>
        <w:adjustRightInd w:val="0"/>
        <w:spacing w:line="240" w:lineRule="auto"/>
        <w:rPr>
          <w:szCs w:val="18"/>
        </w:rPr>
      </w:pPr>
      <w:r w:rsidRPr="00381B34">
        <w:rPr>
          <w:szCs w:val="18"/>
        </w:rPr>
        <w:t>De publiekssamenvatting bevat in elk geval</w:t>
      </w:r>
    </w:p>
    <w:p w14:paraId="375B1DB1" w14:textId="77777777" w:rsidR="008D433D" w:rsidRDefault="008D433D" w:rsidP="008D433D">
      <w:pPr>
        <w:pStyle w:val="Lijstalinea"/>
        <w:numPr>
          <w:ilvl w:val="0"/>
          <w:numId w:val="23"/>
        </w:numPr>
        <w:autoSpaceDE w:val="0"/>
        <w:autoSpaceDN w:val="0"/>
        <w:adjustRightInd w:val="0"/>
        <w:spacing w:after="160" w:line="240" w:lineRule="auto"/>
        <w:rPr>
          <w:szCs w:val="18"/>
        </w:rPr>
      </w:pPr>
      <w:r w:rsidRPr="00381B34">
        <w:rPr>
          <w:szCs w:val="18"/>
        </w:rPr>
        <w:t>Welk mijnbouwwerk verwijderd is</w:t>
      </w:r>
    </w:p>
    <w:p w14:paraId="3D8EDD87" w14:textId="77777777" w:rsidR="008D433D" w:rsidRDefault="008D433D" w:rsidP="008D433D">
      <w:pPr>
        <w:pStyle w:val="Lijstalinea"/>
        <w:numPr>
          <w:ilvl w:val="0"/>
          <w:numId w:val="23"/>
        </w:numPr>
        <w:autoSpaceDE w:val="0"/>
        <w:autoSpaceDN w:val="0"/>
        <w:adjustRightInd w:val="0"/>
        <w:spacing w:after="160" w:line="240" w:lineRule="auto"/>
        <w:rPr>
          <w:szCs w:val="18"/>
        </w:rPr>
      </w:pPr>
      <w:r w:rsidRPr="00381B34">
        <w:rPr>
          <w:szCs w:val="18"/>
        </w:rPr>
        <w:t>Locatie van het mijnbouwwerk</w:t>
      </w:r>
    </w:p>
    <w:p w14:paraId="2CD54FCC" w14:textId="77777777" w:rsidR="008D433D" w:rsidRPr="00381B34" w:rsidRDefault="008D433D" w:rsidP="008D433D">
      <w:pPr>
        <w:pStyle w:val="Lijstalinea"/>
        <w:numPr>
          <w:ilvl w:val="0"/>
          <w:numId w:val="23"/>
        </w:numPr>
        <w:autoSpaceDE w:val="0"/>
        <w:autoSpaceDN w:val="0"/>
        <w:adjustRightInd w:val="0"/>
        <w:spacing w:after="160" w:line="240" w:lineRule="auto"/>
        <w:rPr>
          <w:szCs w:val="18"/>
        </w:rPr>
      </w:pPr>
      <w:r w:rsidRPr="00381B34">
        <w:rPr>
          <w:szCs w:val="18"/>
        </w:rPr>
        <w:t>Wanneer de verwijdering is afgerond</w:t>
      </w:r>
    </w:p>
    <w:p w14:paraId="0E631117" w14:textId="77777777" w:rsidR="008D433D" w:rsidRPr="00381B34" w:rsidRDefault="008D433D" w:rsidP="008D433D">
      <w:pPr>
        <w:pStyle w:val="Lijstalinea"/>
        <w:numPr>
          <w:ilvl w:val="0"/>
          <w:numId w:val="23"/>
        </w:numPr>
        <w:autoSpaceDE w:val="0"/>
        <w:autoSpaceDN w:val="0"/>
        <w:adjustRightInd w:val="0"/>
        <w:spacing w:after="160" w:line="240" w:lineRule="auto"/>
        <w:rPr>
          <w:szCs w:val="18"/>
        </w:rPr>
      </w:pPr>
      <w:r w:rsidRPr="00381B34">
        <w:rPr>
          <w:szCs w:val="18"/>
        </w:rPr>
        <w:t>Beknopte beschrijving hoe het terrein is achtergelaten</w:t>
      </w:r>
    </w:p>
    <w:p w14:paraId="56864513" w14:textId="71EBD2F1" w:rsidR="008D433D" w:rsidRDefault="008D433D" w:rsidP="008D433D">
      <w:pPr>
        <w:rPr>
          <w:szCs w:val="18"/>
        </w:rPr>
      </w:pPr>
      <w:bookmarkStart w:id="7" w:name="_Hlk116461711"/>
      <w:bookmarkStart w:id="8" w:name="_Hlk116459518"/>
      <w:r w:rsidRPr="008D433D">
        <w:rPr>
          <w:szCs w:val="18"/>
        </w:rPr>
        <w:t>………………………………………………………………………………………………………………………………………………………………………………………………………………………………………………………………………………………………………………………………………………………………………………………………………………………………………………………………………………………………………………………………………………………………………………………………………………………………………………………………………………………………………………………………………………………………………………………………………………………………………………</w:t>
      </w:r>
      <w:r w:rsidRPr="00007C79">
        <w:rPr>
          <w:szCs w:val="18"/>
        </w:rPr>
        <w:t>………………………………………………………………………………………………………………………………………………………………………………………………………………………………………………………………………………………………………………………………………………………………………………………………………………</w:t>
      </w:r>
      <w:r>
        <w:rPr>
          <w:szCs w:val="18"/>
        </w:rPr>
        <w:t>……</w:t>
      </w:r>
      <w:r w:rsidRPr="00007C79">
        <w:rPr>
          <w:szCs w:val="18"/>
        </w:rPr>
        <w:t>…………………………………………………………………………………………………………………………………………</w:t>
      </w:r>
      <w:bookmarkEnd w:id="7"/>
      <w:bookmarkEnd w:id="5"/>
      <w:r w:rsidRPr="00007C79">
        <w:rPr>
          <w:szCs w:val="18"/>
        </w:rPr>
        <w:t>………………………………………………………………………………………………………………………………………</w:t>
      </w:r>
    </w:p>
    <w:bookmarkEnd w:id="8"/>
    <w:p w14:paraId="60387CBE" w14:textId="7814D220" w:rsidR="008D433D" w:rsidRPr="008D433D" w:rsidRDefault="008D433D" w:rsidP="008D433D">
      <w:pPr>
        <w:rPr>
          <w:szCs w:val="18"/>
        </w:rPr>
      </w:pPr>
    </w:p>
    <w:p w14:paraId="670D12A8" w14:textId="081E4A71" w:rsidR="00E0149D" w:rsidRDefault="00E0149D" w:rsidP="00E0149D">
      <w:pPr>
        <w:rPr>
          <w:b/>
          <w:bCs/>
          <w:u w:val="single"/>
        </w:rPr>
      </w:pPr>
      <w:bookmarkStart w:id="9" w:name="_Hlk116461047"/>
      <w:r w:rsidRPr="00B33080">
        <w:rPr>
          <w:b/>
          <w:bCs/>
          <w:u w:val="single"/>
        </w:rPr>
        <w:t>Inleiding</w:t>
      </w:r>
    </w:p>
    <w:p w14:paraId="0D1A917E" w14:textId="77777777" w:rsidR="00371BAA" w:rsidRDefault="00371BAA" w:rsidP="00E0149D">
      <w:pPr>
        <w:rPr>
          <w:b/>
          <w:bCs/>
          <w:u w:val="single"/>
        </w:rPr>
      </w:pPr>
    </w:p>
    <w:p w14:paraId="7B919836" w14:textId="77777777" w:rsidR="00E0149D" w:rsidRPr="003E4760" w:rsidRDefault="00E0149D" w:rsidP="003319DE">
      <w:pPr>
        <w:pStyle w:val="Lijstalinea"/>
        <w:numPr>
          <w:ilvl w:val="0"/>
          <w:numId w:val="21"/>
        </w:numPr>
        <w:spacing w:after="160" w:line="259" w:lineRule="auto"/>
        <w:ind w:left="709" w:hanging="709"/>
        <w:rPr>
          <w:b/>
          <w:bCs/>
          <w:u w:val="single"/>
        </w:rPr>
      </w:pPr>
      <w:r>
        <w:t xml:space="preserve">Beschrijf </w:t>
      </w:r>
      <w:r w:rsidRPr="003E4760">
        <w:t>de voormalige aanduiding, locatie, aard en functie van het betrokken mijnbouwwerk en voeg een kaart bij als overzicht en vermeld;</w:t>
      </w:r>
    </w:p>
    <w:p w14:paraId="1B894003" w14:textId="77777777" w:rsidR="00E0149D" w:rsidRPr="003E4760" w:rsidRDefault="00E0149D" w:rsidP="00E0149D">
      <w:pPr>
        <w:pStyle w:val="Lijstalinea"/>
        <w:numPr>
          <w:ilvl w:val="0"/>
          <w:numId w:val="22"/>
        </w:numPr>
        <w:spacing w:after="160" w:line="259" w:lineRule="auto"/>
      </w:pPr>
      <w:r w:rsidRPr="003E4760">
        <w:t>de voormalige putten;</w:t>
      </w:r>
    </w:p>
    <w:p w14:paraId="7B69783F" w14:textId="77777777" w:rsidR="00E0149D" w:rsidRPr="003E4760" w:rsidRDefault="00E0149D" w:rsidP="00E0149D">
      <w:pPr>
        <w:pStyle w:val="Lijstalinea"/>
        <w:numPr>
          <w:ilvl w:val="0"/>
          <w:numId w:val="22"/>
        </w:numPr>
        <w:spacing w:after="160" w:line="259" w:lineRule="auto"/>
      </w:pPr>
      <w:r w:rsidRPr="003E4760">
        <w:t>de voormalige winningsinstallatie(s)</w:t>
      </w:r>
    </w:p>
    <w:bookmarkEnd w:id="9"/>
    <w:p w14:paraId="79E23B0D" w14:textId="77777777" w:rsidR="00935564" w:rsidRPr="003E4760" w:rsidRDefault="00935564" w:rsidP="00935564">
      <w:r w:rsidRPr="003E4760">
        <w:t>…………………………………………………………………………………………………………………</w:t>
      </w:r>
      <w:r>
        <w:t>……………………………………………………………………………………………………………………………………………………………………………………………………………………………………………………………………………………………………</w:t>
      </w:r>
    </w:p>
    <w:p w14:paraId="1067C012" w14:textId="1D661624" w:rsidR="00E0149D" w:rsidRDefault="00E0149D" w:rsidP="00935564"/>
    <w:p w14:paraId="706C15F4" w14:textId="77777777" w:rsidR="00935564" w:rsidRPr="003E4760" w:rsidRDefault="00935564" w:rsidP="00935564">
      <w:bookmarkStart w:id="10" w:name="_Hlk116483486"/>
    </w:p>
    <w:p w14:paraId="75618897" w14:textId="77777777" w:rsidR="00935564" w:rsidRDefault="00935564" w:rsidP="00935564">
      <w:pPr>
        <w:pStyle w:val="Lijstalinea"/>
        <w:numPr>
          <w:ilvl w:val="0"/>
          <w:numId w:val="21"/>
        </w:numPr>
        <w:spacing w:after="160" w:line="259" w:lineRule="auto"/>
        <w:ind w:left="709" w:hanging="709"/>
      </w:pPr>
      <w:bookmarkStart w:id="11" w:name="_Hlk117255082"/>
      <w:r>
        <w:t>Wat is de datum waarop het mijnbouwwerk buiten werking is gesteld?</w:t>
      </w:r>
    </w:p>
    <w:p w14:paraId="39C1F2CE" w14:textId="77777777" w:rsidR="00935564" w:rsidRPr="00AE53BC" w:rsidRDefault="00935564" w:rsidP="00935564">
      <w:r w:rsidRPr="003E4760">
        <w:t>…………………………………………………………………………………………………………………</w:t>
      </w:r>
      <w:r>
        <w:t>……………………………………………………………………………………………………………………………………………………………</w:t>
      </w:r>
    </w:p>
    <w:p w14:paraId="608C9CAE" w14:textId="77777777" w:rsidR="00935564" w:rsidRDefault="00935564" w:rsidP="00935564">
      <w:pPr>
        <w:pStyle w:val="Bijschrift"/>
        <w:rPr>
          <w:rFonts w:ascii="Verdana" w:hAnsi="Verdana"/>
          <w:b/>
          <w:bCs/>
          <w:i w:val="0"/>
          <w:iCs w:val="0"/>
          <w:color w:val="auto"/>
          <w:u w:val="single"/>
          <w:lang w:val="nl-NL"/>
        </w:rPr>
      </w:pPr>
    </w:p>
    <w:p w14:paraId="0D63A2DE" w14:textId="77777777" w:rsidR="00935564" w:rsidRDefault="00935564" w:rsidP="00935564">
      <w:pPr>
        <w:pStyle w:val="Bijschrift"/>
        <w:numPr>
          <w:ilvl w:val="0"/>
          <w:numId w:val="21"/>
        </w:numPr>
        <w:ind w:left="709" w:hanging="709"/>
        <w:rPr>
          <w:rFonts w:ascii="Verdana" w:hAnsi="Verdana"/>
          <w:i w:val="0"/>
          <w:iCs w:val="0"/>
          <w:color w:val="auto"/>
          <w:lang w:val="nl-NL"/>
        </w:rPr>
      </w:pPr>
      <w:r>
        <w:rPr>
          <w:rFonts w:ascii="Verdana" w:hAnsi="Verdana"/>
          <w:i w:val="0"/>
          <w:iCs w:val="0"/>
          <w:color w:val="auto"/>
          <w:lang w:val="nl-NL"/>
        </w:rPr>
        <w:t>Wat is de datum waarop de verwijdering is voltooid?</w:t>
      </w:r>
    </w:p>
    <w:p w14:paraId="426BE874" w14:textId="77777777" w:rsidR="00935564" w:rsidRPr="00AE53BC" w:rsidRDefault="00935564" w:rsidP="00935564">
      <w:r w:rsidRPr="003E4760">
        <w:t>…………………………………………………………………………………………………………………</w:t>
      </w:r>
      <w:r>
        <w:t>……………………………………………………………………………………………………………………………………………………………</w:t>
      </w:r>
    </w:p>
    <w:bookmarkEnd w:id="10"/>
    <w:bookmarkEnd w:id="11"/>
    <w:p w14:paraId="578CADAE" w14:textId="7D6B0A91" w:rsidR="004242AB" w:rsidRDefault="004242AB">
      <w:pPr>
        <w:spacing w:line="240" w:lineRule="auto"/>
        <w:rPr>
          <w:b/>
          <w:bCs/>
          <w:u w:val="single"/>
        </w:rPr>
      </w:pPr>
    </w:p>
    <w:p w14:paraId="165323AD" w14:textId="77777777" w:rsidR="008B5426" w:rsidRDefault="008B5426" w:rsidP="00E0149D">
      <w:pPr>
        <w:rPr>
          <w:b/>
          <w:bCs/>
          <w:u w:val="single"/>
        </w:rPr>
      </w:pPr>
    </w:p>
    <w:p w14:paraId="34C7188C" w14:textId="266BF2ED" w:rsidR="004242AB" w:rsidRDefault="00E0149D" w:rsidP="00E0149D">
      <w:pPr>
        <w:rPr>
          <w:b/>
          <w:bCs/>
          <w:u w:val="single"/>
        </w:rPr>
      </w:pPr>
      <w:r>
        <w:rPr>
          <w:b/>
          <w:bCs/>
          <w:u w:val="single"/>
        </w:rPr>
        <w:t>Uitvoering van het verwijderingsplan en eventuele overeenkomstige voorschriften aan de instemming verbonden</w:t>
      </w:r>
    </w:p>
    <w:p w14:paraId="22FA1C36" w14:textId="77777777" w:rsidR="00371BAA" w:rsidRDefault="00371BAA" w:rsidP="00E0149D">
      <w:pPr>
        <w:rPr>
          <w:b/>
          <w:bCs/>
          <w:u w:val="single"/>
        </w:rPr>
      </w:pPr>
    </w:p>
    <w:p w14:paraId="33458FBA" w14:textId="3457542F" w:rsidR="00E0149D" w:rsidRPr="003E4760"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3E4760">
        <w:rPr>
          <w:rFonts w:cs="Verdana"/>
          <w:szCs w:val="18"/>
        </w:rPr>
        <w:t>Beschrijf op welke wijze is voldaan aan de afspraken met de eigenaar van het terrein waarop het mijnbouwwerk werd opgericht en andere belanghebbenden</w:t>
      </w:r>
      <w:r w:rsidR="00935564">
        <w:rPr>
          <w:rFonts w:cs="Verdana"/>
          <w:szCs w:val="18"/>
        </w:rPr>
        <w:t>.</w:t>
      </w:r>
      <w:r>
        <w:rPr>
          <w:rFonts w:cs="Verdana"/>
          <w:szCs w:val="18"/>
        </w:rPr>
        <w:t xml:space="preserve"> (onderbouw zo nodig met bewijsstukken)</w:t>
      </w:r>
    </w:p>
    <w:p w14:paraId="0EA7B04F" w14:textId="77777777" w:rsidR="00E0149D" w:rsidRPr="003E4760" w:rsidRDefault="00E0149D" w:rsidP="00E0149D">
      <w:pPr>
        <w:autoSpaceDE w:val="0"/>
        <w:autoSpaceDN w:val="0"/>
        <w:adjustRightInd w:val="0"/>
        <w:spacing w:line="240" w:lineRule="auto"/>
        <w:rPr>
          <w:rFonts w:cs="Verdana"/>
          <w:szCs w:val="18"/>
        </w:rPr>
      </w:pPr>
    </w:p>
    <w:p w14:paraId="08A322CD" w14:textId="77777777" w:rsidR="00371BAA" w:rsidRPr="00DB38F9" w:rsidRDefault="00371BAA" w:rsidP="00371BAA">
      <w:pPr>
        <w:rPr>
          <w:szCs w:val="18"/>
        </w:rPr>
      </w:pPr>
      <w:r w:rsidRPr="00DB38F9">
        <w:rPr>
          <w:szCs w:val="18"/>
        </w:rPr>
        <w:t>………………………………………………………………………………………………………………………………………………………………………………………………………………………………………………………………………………………………………………………………………………………………………………………………………………………</w:t>
      </w:r>
    </w:p>
    <w:p w14:paraId="5030EC32" w14:textId="7A6BF1F6" w:rsidR="00E0149D" w:rsidRDefault="00E0149D" w:rsidP="00935564">
      <w:pPr>
        <w:autoSpaceDE w:val="0"/>
        <w:autoSpaceDN w:val="0"/>
        <w:adjustRightInd w:val="0"/>
        <w:spacing w:line="240" w:lineRule="auto"/>
        <w:rPr>
          <w:rFonts w:cs="Verdana"/>
          <w:szCs w:val="18"/>
        </w:rPr>
      </w:pPr>
    </w:p>
    <w:p w14:paraId="1A2E6A1F" w14:textId="77777777" w:rsidR="00935564" w:rsidRPr="00935564" w:rsidRDefault="00935564" w:rsidP="00935564">
      <w:pPr>
        <w:autoSpaceDE w:val="0"/>
        <w:autoSpaceDN w:val="0"/>
        <w:adjustRightInd w:val="0"/>
        <w:spacing w:line="240" w:lineRule="auto"/>
        <w:rPr>
          <w:rFonts w:cs="Verdana"/>
          <w:szCs w:val="18"/>
        </w:rPr>
      </w:pPr>
    </w:p>
    <w:p w14:paraId="7FE20E9B" w14:textId="497FCB70" w:rsidR="00E0149D" w:rsidRPr="003E4760"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3E4760">
        <w:rPr>
          <w:rFonts w:cs="Verdana"/>
          <w:szCs w:val="18"/>
        </w:rPr>
        <w:t>Beschrijf welke methode is gevolgd bij het buiten gebruik stellen van het ondergrondse deel van het mijnbouwwerk en het verwijderen van de bovengrondse installaties en geef aan welke kosten zijn gemaakt</w:t>
      </w:r>
      <w:r w:rsidR="00935564">
        <w:rPr>
          <w:rFonts w:cs="Verdana"/>
          <w:szCs w:val="18"/>
        </w:rPr>
        <w:t>.</w:t>
      </w:r>
      <w:r>
        <w:rPr>
          <w:rFonts w:cs="Verdana"/>
          <w:szCs w:val="18"/>
        </w:rPr>
        <w:t xml:space="preserve"> (onderbouw zo nodig met bewijsstukken)</w:t>
      </w:r>
    </w:p>
    <w:p w14:paraId="150C36AF" w14:textId="77777777" w:rsidR="00E0149D" w:rsidRPr="00935564" w:rsidRDefault="00E0149D" w:rsidP="00935564">
      <w:pPr>
        <w:autoSpaceDE w:val="0"/>
        <w:autoSpaceDN w:val="0"/>
        <w:adjustRightInd w:val="0"/>
        <w:spacing w:line="240" w:lineRule="auto"/>
        <w:rPr>
          <w:rFonts w:cs="Verdana"/>
          <w:szCs w:val="18"/>
        </w:rPr>
      </w:pPr>
    </w:p>
    <w:p w14:paraId="4763A69B" w14:textId="77777777" w:rsidR="00371BAA" w:rsidRPr="00DB38F9" w:rsidRDefault="00371BAA" w:rsidP="00371BAA">
      <w:pPr>
        <w:rPr>
          <w:szCs w:val="18"/>
        </w:rPr>
      </w:pPr>
      <w:r w:rsidRPr="00DB38F9">
        <w:rPr>
          <w:szCs w:val="18"/>
        </w:rPr>
        <w:t>………………………………………………………………………………………………………………………………………………………………………………………………………………………………………………………………………………………………………………………………………………………………………………………………………………………</w:t>
      </w:r>
    </w:p>
    <w:p w14:paraId="4BDD0512" w14:textId="42C09896" w:rsidR="00E0149D" w:rsidRDefault="00E0149D" w:rsidP="00935564">
      <w:pPr>
        <w:autoSpaceDE w:val="0"/>
        <w:autoSpaceDN w:val="0"/>
        <w:adjustRightInd w:val="0"/>
        <w:spacing w:line="240" w:lineRule="auto"/>
        <w:rPr>
          <w:rFonts w:cs="Verdana"/>
          <w:szCs w:val="18"/>
        </w:rPr>
      </w:pPr>
    </w:p>
    <w:p w14:paraId="71AA92B3" w14:textId="77777777" w:rsidR="00935564" w:rsidRPr="00935564" w:rsidRDefault="00935564" w:rsidP="00935564">
      <w:pPr>
        <w:autoSpaceDE w:val="0"/>
        <w:autoSpaceDN w:val="0"/>
        <w:adjustRightInd w:val="0"/>
        <w:spacing w:line="240" w:lineRule="auto"/>
        <w:rPr>
          <w:rFonts w:cs="Verdana"/>
          <w:szCs w:val="18"/>
        </w:rPr>
      </w:pPr>
    </w:p>
    <w:p w14:paraId="79186FF5" w14:textId="4911B7F3" w:rsidR="00E0149D" w:rsidRPr="003E4760"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3E4760">
        <w:rPr>
          <w:rFonts w:cs="Verdana"/>
          <w:szCs w:val="18"/>
        </w:rPr>
        <w:t>Beschrijf de staat waarin het ondergrondse deel van het mijnbouwwerk is achtergelaten</w:t>
      </w:r>
      <w:r w:rsidR="00935564">
        <w:rPr>
          <w:rFonts w:cs="Verdana"/>
          <w:szCs w:val="18"/>
        </w:rPr>
        <w:t>.</w:t>
      </w:r>
      <w:r>
        <w:rPr>
          <w:rFonts w:cs="Verdana"/>
          <w:szCs w:val="18"/>
        </w:rPr>
        <w:t xml:space="preserve"> (onderbouw zo nodig met bewijsstukken)</w:t>
      </w:r>
    </w:p>
    <w:p w14:paraId="4B7C1011" w14:textId="77777777" w:rsidR="00E0149D" w:rsidRPr="003E4760" w:rsidRDefault="00E0149D" w:rsidP="00E0149D">
      <w:pPr>
        <w:autoSpaceDE w:val="0"/>
        <w:autoSpaceDN w:val="0"/>
        <w:adjustRightInd w:val="0"/>
        <w:spacing w:line="240" w:lineRule="auto"/>
        <w:rPr>
          <w:rFonts w:cs="Verdana"/>
          <w:szCs w:val="18"/>
        </w:rPr>
      </w:pPr>
    </w:p>
    <w:p w14:paraId="14FBA496" w14:textId="77777777" w:rsidR="00371BAA" w:rsidRPr="00DB38F9" w:rsidRDefault="00371BAA" w:rsidP="00371BAA">
      <w:pPr>
        <w:rPr>
          <w:szCs w:val="18"/>
        </w:rPr>
      </w:pPr>
      <w:r w:rsidRPr="00DB38F9">
        <w:rPr>
          <w:szCs w:val="18"/>
        </w:rPr>
        <w:t>………………………………………………………………………………………………………………………………………………………………………………………………………………………………………………………………………………………………………………………………………………………………………………………………………………………</w:t>
      </w:r>
    </w:p>
    <w:p w14:paraId="07C8092F" w14:textId="79E61E87" w:rsidR="00E0149D" w:rsidRDefault="00E0149D" w:rsidP="00E0149D">
      <w:pPr>
        <w:autoSpaceDE w:val="0"/>
        <w:autoSpaceDN w:val="0"/>
        <w:adjustRightInd w:val="0"/>
        <w:spacing w:line="240" w:lineRule="auto"/>
        <w:rPr>
          <w:rFonts w:cs="Verdana"/>
          <w:szCs w:val="18"/>
        </w:rPr>
      </w:pPr>
    </w:p>
    <w:p w14:paraId="0C2E2AEA" w14:textId="3304DCE7" w:rsidR="00935564" w:rsidRDefault="00935564">
      <w:pPr>
        <w:spacing w:line="240" w:lineRule="auto"/>
        <w:rPr>
          <w:rFonts w:cs="Verdana"/>
          <w:szCs w:val="18"/>
        </w:rPr>
      </w:pPr>
      <w:r>
        <w:rPr>
          <w:rFonts w:cs="Verdana"/>
          <w:szCs w:val="18"/>
        </w:rPr>
        <w:br w:type="page"/>
      </w:r>
    </w:p>
    <w:p w14:paraId="63D6ABA1" w14:textId="41CFCDDC" w:rsidR="00E0149D" w:rsidRPr="003E4760"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7671EE">
        <w:rPr>
          <w:rFonts w:cs="Verdana"/>
          <w:szCs w:val="18"/>
        </w:rPr>
        <w:lastRenderedPageBreak/>
        <w:t>Beschrijf op welke wijze het schoon en veilig achterlaten of verwijderen van kabels en pijpleidingen (die onderdeel zijn van het mijnbouwwerk) heeft plaats gevonden</w:t>
      </w:r>
      <w:r w:rsidR="00935564">
        <w:rPr>
          <w:rFonts w:cs="Verdana"/>
          <w:szCs w:val="18"/>
        </w:rPr>
        <w:t>.</w:t>
      </w:r>
      <w:r>
        <w:rPr>
          <w:rFonts w:cs="Verdana"/>
          <w:szCs w:val="18"/>
        </w:rPr>
        <w:t xml:space="preserve"> (onderbouw zo nodig met bewijsstukken)</w:t>
      </w:r>
    </w:p>
    <w:p w14:paraId="53DE4430" w14:textId="77777777" w:rsidR="00935564" w:rsidRDefault="00935564" w:rsidP="00935564">
      <w:pPr>
        <w:autoSpaceDE w:val="0"/>
        <w:autoSpaceDN w:val="0"/>
        <w:adjustRightInd w:val="0"/>
        <w:spacing w:line="240" w:lineRule="auto"/>
        <w:rPr>
          <w:szCs w:val="18"/>
        </w:rPr>
      </w:pPr>
    </w:p>
    <w:p w14:paraId="15FE7508" w14:textId="1B7EDC42" w:rsidR="00E0149D" w:rsidRDefault="00935564" w:rsidP="00935564">
      <w:pPr>
        <w:autoSpaceDE w:val="0"/>
        <w:autoSpaceDN w:val="0"/>
        <w:adjustRightInd w:val="0"/>
        <w:spacing w:line="240" w:lineRule="auto"/>
        <w:rPr>
          <w:szCs w:val="18"/>
        </w:rPr>
      </w:pPr>
      <w:bookmarkStart w:id="12" w:name="_Hlk117255119"/>
      <w:r w:rsidRPr="00935564">
        <w:rPr>
          <w:szCs w:val="18"/>
        </w:rPr>
        <w:t>………………………………………………………………………………………………………………………………</w:t>
      </w:r>
      <w:r w:rsidRPr="00935564">
        <w:rPr>
          <w:szCs w:val="18"/>
        </w:rPr>
        <w:br/>
        <w:t>………………………………………………………………………………………………………………………………</w:t>
      </w:r>
      <w:r w:rsidRPr="00935564">
        <w:rPr>
          <w:szCs w:val="18"/>
        </w:rPr>
        <w:br/>
        <w:t>………………………………………………………………………………………………………………………………</w:t>
      </w:r>
    </w:p>
    <w:bookmarkEnd w:id="12"/>
    <w:p w14:paraId="6CD4A28C" w14:textId="6EF620D8" w:rsidR="00935564" w:rsidRDefault="00935564" w:rsidP="00935564">
      <w:pPr>
        <w:autoSpaceDE w:val="0"/>
        <w:autoSpaceDN w:val="0"/>
        <w:adjustRightInd w:val="0"/>
        <w:spacing w:line="240" w:lineRule="auto"/>
        <w:rPr>
          <w:szCs w:val="18"/>
        </w:rPr>
      </w:pPr>
    </w:p>
    <w:p w14:paraId="7356E9C3" w14:textId="77777777" w:rsidR="00935564" w:rsidRPr="00935564" w:rsidRDefault="00935564" w:rsidP="00935564">
      <w:pPr>
        <w:autoSpaceDE w:val="0"/>
        <w:autoSpaceDN w:val="0"/>
        <w:adjustRightInd w:val="0"/>
        <w:spacing w:line="240" w:lineRule="auto"/>
        <w:rPr>
          <w:rFonts w:cs="Verdana"/>
          <w:szCs w:val="18"/>
        </w:rPr>
      </w:pPr>
    </w:p>
    <w:p w14:paraId="5DDC74DE" w14:textId="77777777" w:rsidR="00E0149D"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3E4760">
        <w:rPr>
          <w:rFonts w:cs="Verdana"/>
          <w:szCs w:val="18"/>
        </w:rPr>
        <w:t>Beschrijf de gevolgde wijze van het afvoeren van de materialen die bij het mijnbouwwerk behoorden en de bestemming ervan</w:t>
      </w:r>
      <w:r>
        <w:rPr>
          <w:rFonts w:cs="Verdana"/>
          <w:szCs w:val="18"/>
        </w:rPr>
        <w:t xml:space="preserve"> (onderbouw zo nodig met bewijsstukken)</w:t>
      </w:r>
    </w:p>
    <w:p w14:paraId="6D7C54FE" w14:textId="77777777" w:rsidR="00E0149D" w:rsidRPr="003E4760" w:rsidRDefault="00E0149D" w:rsidP="00E0149D">
      <w:pPr>
        <w:pStyle w:val="Lijstalinea"/>
        <w:autoSpaceDE w:val="0"/>
        <w:autoSpaceDN w:val="0"/>
        <w:adjustRightInd w:val="0"/>
        <w:spacing w:line="240" w:lineRule="auto"/>
        <w:ind w:left="785"/>
        <w:rPr>
          <w:rFonts w:cs="Verdana"/>
          <w:szCs w:val="18"/>
        </w:rPr>
      </w:pPr>
    </w:p>
    <w:p w14:paraId="3C7DAEA8" w14:textId="77777777" w:rsidR="00371BAA" w:rsidRPr="00DB38F9" w:rsidRDefault="00371BAA" w:rsidP="00371BAA">
      <w:pPr>
        <w:rPr>
          <w:szCs w:val="18"/>
        </w:rPr>
      </w:pPr>
      <w:r w:rsidRPr="00DB38F9">
        <w:rPr>
          <w:szCs w:val="18"/>
        </w:rPr>
        <w:t>………………………………………………………………………………………………………………………………………………………………………………………………………………………………………………………………………………………………………………………………………………………………………………………………………………………</w:t>
      </w:r>
    </w:p>
    <w:p w14:paraId="46262CD2" w14:textId="59E2E742" w:rsidR="00E0149D" w:rsidRDefault="00E0149D" w:rsidP="003319DE">
      <w:pPr>
        <w:autoSpaceDE w:val="0"/>
        <w:autoSpaceDN w:val="0"/>
        <w:adjustRightInd w:val="0"/>
        <w:spacing w:line="240" w:lineRule="auto"/>
        <w:rPr>
          <w:rFonts w:cs="Verdana"/>
          <w:szCs w:val="18"/>
        </w:rPr>
      </w:pPr>
    </w:p>
    <w:p w14:paraId="70CEC3F0" w14:textId="77777777" w:rsidR="003319DE" w:rsidRPr="003319DE" w:rsidRDefault="003319DE" w:rsidP="003319DE">
      <w:pPr>
        <w:autoSpaceDE w:val="0"/>
        <w:autoSpaceDN w:val="0"/>
        <w:adjustRightInd w:val="0"/>
        <w:spacing w:line="240" w:lineRule="auto"/>
        <w:rPr>
          <w:rFonts w:cs="Verdana"/>
          <w:szCs w:val="18"/>
        </w:rPr>
      </w:pPr>
    </w:p>
    <w:p w14:paraId="419253F9" w14:textId="77777777" w:rsidR="00E0149D"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3E4760">
        <w:rPr>
          <w:rFonts w:cs="Verdana"/>
          <w:szCs w:val="18"/>
        </w:rPr>
        <w:t>Beschrijf welke bestemming de in het verwijderingsplan omschreven afvalstoffen als bedoeld in artikel 1.1, eerste lid, van de Wet milieubeheer hebben gekregen</w:t>
      </w:r>
      <w:r>
        <w:rPr>
          <w:rFonts w:cs="Verdana"/>
          <w:szCs w:val="18"/>
        </w:rPr>
        <w:t xml:space="preserve"> (onderbouw zo nodig met bewijsstukken)</w:t>
      </w:r>
    </w:p>
    <w:p w14:paraId="25AC4F93" w14:textId="77777777" w:rsidR="00E0149D" w:rsidRDefault="00E0149D" w:rsidP="00E0149D">
      <w:pPr>
        <w:pStyle w:val="Lijstalinea"/>
        <w:autoSpaceDE w:val="0"/>
        <w:autoSpaceDN w:val="0"/>
        <w:adjustRightInd w:val="0"/>
        <w:spacing w:line="240" w:lineRule="auto"/>
        <w:ind w:left="785"/>
        <w:rPr>
          <w:rFonts w:cs="Verdana"/>
          <w:szCs w:val="18"/>
        </w:rPr>
      </w:pPr>
    </w:p>
    <w:p w14:paraId="7AF75046" w14:textId="77777777" w:rsidR="00371BAA" w:rsidRPr="00DB38F9" w:rsidRDefault="00371BAA" w:rsidP="00371BAA">
      <w:pPr>
        <w:rPr>
          <w:szCs w:val="18"/>
        </w:rPr>
      </w:pPr>
      <w:r w:rsidRPr="00DB38F9">
        <w:rPr>
          <w:szCs w:val="18"/>
        </w:rPr>
        <w:t>………………………………………………………………………………………………………………………………………………………………………………………………………………………………………………………………………………………………………………………………………………………………………………………………………………………</w:t>
      </w:r>
    </w:p>
    <w:p w14:paraId="6993280A" w14:textId="596F06E0" w:rsidR="004242AB" w:rsidRDefault="004242AB">
      <w:pPr>
        <w:spacing w:line="240" w:lineRule="auto"/>
        <w:rPr>
          <w:b/>
          <w:bCs/>
          <w:u w:val="single"/>
        </w:rPr>
      </w:pPr>
    </w:p>
    <w:p w14:paraId="560F0584" w14:textId="361AE4DE" w:rsidR="00E0149D" w:rsidRDefault="00E0149D" w:rsidP="00371BAA">
      <w:pPr>
        <w:pStyle w:val="Lijstalinea"/>
        <w:ind w:left="0"/>
        <w:rPr>
          <w:b/>
          <w:bCs/>
          <w:u w:val="single"/>
        </w:rPr>
      </w:pPr>
      <w:bookmarkStart w:id="13" w:name="_Hlk116461415"/>
      <w:r w:rsidRPr="005B5BED">
        <w:rPr>
          <w:b/>
          <w:bCs/>
          <w:u w:val="single"/>
        </w:rPr>
        <w:t>Situatie na verwijdering</w:t>
      </w:r>
    </w:p>
    <w:bookmarkEnd w:id="13"/>
    <w:p w14:paraId="40CAE5FA" w14:textId="77777777" w:rsidR="00371BAA" w:rsidRPr="00371BAA" w:rsidRDefault="00371BAA" w:rsidP="00371BAA">
      <w:pPr>
        <w:pStyle w:val="Lijstalinea"/>
        <w:ind w:left="0"/>
        <w:rPr>
          <w:b/>
          <w:bCs/>
          <w:u w:val="single"/>
        </w:rPr>
      </w:pPr>
    </w:p>
    <w:p w14:paraId="1953751E" w14:textId="77777777" w:rsidR="00E0149D"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7F5912">
        <w:rPr>
          <w:rFonts w:cs="Verdana"/>
          <w:szCs w:val="18"/>
        </w:rPr>
        <w:t>Beschrijf welke maatregelen zijn genomen om het terrein waarop het mijnbouwwerk is opgericht en de bodem van het terrein zoveel mogelijk in de oorspronkelijke staat terug te brengen of in het geval het terrein of de bodem niet in de oorspronkelijke staat zijn teruggebracht, de toestand waarin het terrein na uitvoering van het verwijderingsplan is  achtergelaten, alsmede het beoogde hergebruik van het terrein (onderbouw zo nodig met bewijsstukken)</w:t>
      </w:r>
    </w:p>
    <w:p w14:paraId="31C0C369" w14:textId="77777777" w:rsidR="00E0149D" w:rsidRDefault="00E0149D" w:rsidP="00E0149D">
      <w:pPr>
        <w:autoSpaceDE w:val="0"/>
        <w:autoSpaceDN w:val="0"/>
        <w:adjustRightInd w:val="0"/>
        <w:spacing w:line="240" w:lineRule="auto"/>
        <w:rPr>
          <w:rFonts w:cs="Verdana"/>
          <w:szCs w:val="18"/>
        </w:rPr>
      </w:pPr>
    </w:p>
    <w:p w14:paraId="6A9274E9" w14:textId="77777777" w:rsidR="00371BAA" w:rsidRPr="00DB38F9" w:rsidRDefault="00371BAA" w:rsidP="00371BAA">
      <w:pPr>
        <w:rPr>
          <w:szCs w:val="18"/>
        </w:rPr>
      </w:pPr>
      <w:r w:rsidRPr="00DB38F9">
        <w:rPr>
          <w:szCs w:val="18"/>
        </w:rPr>
        <w:t>………………………………………………………………………………………………………………………………………………………………………………………………………………………………………………………………………………………………………………………………………………………………………………………………………………………</w:t>
      </w:r>
    </w:p>
    <w:p w14:paraId="413872EF" w14:textId="77777777" w:rsidR="00E0149D" w:rsidRPr="00E97D17" w:rsidRDefault="00E0149D" w:rsidP="00E0149D">
      <w:pPr>
        <w:autoSpaceDE w:val="0"/>
        <w:autoSpaceDN w:val="0"/>
        <w:adjustRightInd w:val="0"/>
        <w:spacing w:line="240" w:lineRule="auto"/>
        <w:rPr>
          <w:rFonts w:cs="Verdana"/>
          <w:szCs w:val="18"/>
        </w:rPr>
      </w:pPr>
    </w:p>
    <w:p w14:paraId="2D9E0D9F" w14:textId="77777777" w:rsidR="00E0149D" w:rsidRPr="00E97D17" w:rsidRDefault="00E0149D" w:rsidP="00371BAA">
      <w:pPr>
        <w:pStyle w:val="Lijstalinea"/>
        <w:numPr>
          <w:ilvl w:val="0"/>
          <w:numId w:val="21"/>
        </w:numPr>
        <w:autoSpaceDE w:val="0"/>
        <w:autoSpaceDN w:val="0"/>
        <w:adjustRightInd w:val="0"/>
        <w:spacing w:line="240" w:lineRule="auto"/>
        <w:ind w:left="709" w:hanging="709"/>
        <w:rPr>
          <w:rFonts w:cs="Verdana"/>
          <w:szCs w:val="18"/>
        </w:rPr>
      </w:pPr>
      <w:r w:rsidRPr="00E97D17">
        <w:rPr>
          <w:rFonts w:cs="Verdana"/>
          <w:szCs w:val="18"/>
        </w:rPr>
        <w:t>Beschrijf de toestand waarin de ondergrond na verwijdering van het mijnbouwwerk is achtergelaten onderbouw zo nodig met bewijsstukken</w:t>
      </w:r>
    </w:p>
    <w:p w14:paraId="237D5B97" w14:textId="77777777" w:rsidR="00E0149D" w:rsidRPr="00E97D17" w:rsidRDefault="00E0149D" w:rsidP="00E0149D">
      <w:pPr>
        <w:pStyle w:val="Lijstalinea"/>
        <w:autoSpaceDE w:val="0"/>
        <w:autoSpaceDN w:val="0"/>
        <w:adjustRightInd w:val="0"/>
        <w:spacing w:line="240" w:lineRule="auto"/>
        <w:ind w:left="785"/>
        <w:rPr>
          <w:rFonts w:cs="Verdana"/>
          <w:szCs w:val="18"/>
        </w:rPr>
      </w:pPr>
    </w:p>
    <w:p w14:paraId="1B2F66A1" w14:textId="77777777" w:rsidR="00E0149D" w:rsidRPr="00E97D17" w:rsidRDefault="00E0149D" w:rsidP="00E0149D">
      <w:pPr>
        <w:pStyle w:val="Lijstalinea"/>
        <w:autoSpaceDE w:val="0"/>
        <w:autoSpaceDN w:val="0"/>
        <w:adjustRightInd w:val="0"/>
        <w:spacing w:line="240" w:lineRule="auto"/>
        <w:ind w:left="785"/>
        <w:rPr>
          <w:rFonts w:cs="Verdana"/>
          <w:szCs w:val="18"/>
        </w:rPr>
      </w:pPr>
    </w:p>
    <w:p w14:paraId="1EEB8018" w14:textId="77777777" w:rsidR="00371BAA" w:rsidRPr="00DB38F9" w:rsidRDefault="00371BAA" w:rsidP="00371BAA">
      <w:pPr>
        <w:rPr>
          <w:szCs w:val="18"/>
        </w:rPr>
      </w:pPr>
      <w:r w:rsidRPr="00DB38F9">
        <w:rPr>
          <w:szCs w:val="18"/>
        </w:rPr>
        <w:t>………………………………………………………………………………………………………………………………………………………………………………………………………………………………………………………………………………………………………………………………………………………………………………………………………………………</w:t>
      </w:r>
    </w:p>
    <w:p w14:paraId="63E47ECD" w14:textId="77777777" w:rsidR="00E0149D" w:rsidRDefault="00E0149D" w:rsidP="00E0149D">
      <w:pPr>
        <w:pStyle w:val="Lijstalinea"/>
      </w:pPr>
    </w:p>
    <w:p w14:paraId="4FE15D2E" w14:textId="77777777" w:rsidR="00E0149D" w:rsidRPr="000E179E" w:rsidRDefault="00E0149D" w:rsidP="00371BAA">
      <w:pPr>
        <w:pStyle w:val="Lijstalinea"/>
        <w:numPr>
          <w:ilvl w:val="0"/>
          <w:numId w:val="21"/>
        </w:numPr>
        <w:spacing w:line="240" w:lineRule="auto"/>
        <w:ind w:left="709" w:hanging="709"/>
        <w:rPr>
          <w:rFonts w:ascii="Times New Roman" w:hAnsi="Times New Roman"/>
          <w:sz w:val="24"/>
        </w:rPr>
      </w:pPr>
      <w:bookmarkStart w:id="14" w:name="_Hlk90640366"/>
      <w:r>
        <w:t>Verstrek, indien van toepassing en nog niet geregistreerd, de correcte gegevens over boortraject(en) voor registratie op grond van de Wet basisregistratie ondergrond</w:t>
      </w:r>
      <w:r w:rsidRPr="000E179E">
        <w:rPr>
          <w:rFonts w:cs="Verdana"/>
          <w:szCs w:val="18"/>
        </w:rPr>
        <w:t xml:space="preserve"> </w:t>
      </w:r>
    </w:p>
    <w:bookmarkEnd w:id="14"/>
    <w:p w14:paraId="10045E8C" w14:textId="77777777" w:rsidR="00371BAA" w:rsidRPr="00371BAA" w:rsidRDefault="00371BAA" w:rsidP="00371BAA">
      <w:pPr>
        <w:rPr>
          <w:szCs w:val="18"/>
        </w:rPr>
      </w:pPr>
      <w:r w:rsidRPr="00371BAA">
        <w:rPr>
          <w:szCs w:val="18"/>
        </w:rPr>
        <w:t>………………………………………………………………………………………………………………………………………………………………………………………………………………………………………………………………………………………………………………………………………………………………………………………………………………………</w:t>
      </w:r>
    </w:p>
    <w:p w14:paraId="5F86D694" w14:textId="77777777" w:rsidR="00E0149D" w:rsidRDefault="00E0149D" w:rsidP="00E0149D">
      <w:pPr>
        <w:pStyle w:val="Lijstalinea"/>
      </w:pPr>
    </w:p>
    <w:p w14:paraId="52E2D257" w14:textId="77777777" w:rsidR="00E0149D" w:rsidRDefault="00E0149D" w:rsidP="00E0149D">
      <w:pPr>
        <w:pStyle w:val="Lijstalinea"/>
      </w:pPr>
    </w:p>
    <w:p w14:paraId="062C73FD" w14:textId="77777777" w:rsidR="00E0149D" w:rsidRPr="00EF471D" w:rsidRDefault="00E0149D" w:rsidP="00E0149D">
      <w:pPr>
        <w:rPr>
          <w:b/>
          <w:bCs/>
        </w:rPr>
      </w:pPr>
      <w:r w:rsidRPr="00EF471D">
        <w:rPr>
          <w:b/>
          <w:bCs/>
        </w:rPr>
        <w:lastRenderedPageBreak/>
        <w:t>Ondertekening</w:t>
      </w:r>
    </w:p>
    <w:tbl>
      <w:tblPr>
        <w:tblStyle w:val="Tabelraster"/>
        <w:tblW w:w="0" w:type="auto"/>
        <w:tblLook w:val="04A0" w:firstRow="1" w:lastRow="0" w:firstColumn="1" w:lastColumn="0" w:noHBand="0" w:noVBand="1"/>
      </w:tblPr>
      <w:tblGrid>
        <w:gridCol w:w="2668"/>
        <w:gridCol w:w="4698"/>
      </w:tblGrid>
      <w:tr w:rsidR="00E0149D" w14:paraId="60AD27AB" w14:textId="77777777" w:rsidTr="003319DE">
        <w:tc>
          <w:tcPr>
            <w:tcW w:w="2668" w:type="dxa"/>
          </w:tcPr>
          <w:p w14:paraId="726A7218" w14:textId="77777777" w:rsidR="00E0149D" w:rsidRDefault="00E0149D" w:rsidP="00E0149D">
            <w:r>
              <w:t>Naam (bedrijf)</w:t>
            </w:r>
          </w:p>
        </w:tc>
        <w:tc>
          <w:tcPr>
            <w:tcW w:w="4698" w:type="dxa"/>
          </w:tcPr>
          <w:p w14:paraId="78A803F8" w14:textId="77777777" w:rsidR="00E0149D" w:rsidRDefault="00E0149D" w:rsidP="00E0149D"/>
        </w:tc>
      </w:tr>
      <w:tr w:rsidR="00E0149D" w14:paraId="7C8A26A0" w14:textId="77777777" w:rsidTr="003319DE">
        <w:tc>
          <w:tcPr>
            <w:tcW w:w="2668" w:type="dxa"/>
          </w:tcPr>
          <w:p w14:paraId="6DD7BE95" w14:textId="77777777" w:rsidR="00E0149D" w:rsidRDefault="00E0149D" w:rsidP="00E0149D">
            <w:r>
              <w:t xml:space="preserve">Datum </w:t>
            </w:r>
          </w:p>
        </w:tc>
        <w:tc>
          <w:tcPr>
            <w:tcW w:w="4698" w:type="dxa"/>
          </w:tcPr>
          <w:p w14:paraId="08B756D0" w14:textId="77777777" w:rsidR="00E0149D" w:rsidRDefault="00E0149D" w:rsidP="00E0149D"/>
        </w:tc>
      </w:tr>
      <w:tr w:rsidR="00E0149D" w14:paraId="38FB767E" w14:textId="77777777" w:rsidTr="003319DE">
        <w:tc>
          <w:tcPr>
            <w:tcW w:w="2668" w:type="dxa"/>
          </w:tcPr>
          <w:p w14:paraId="5AF8C9C0" w14:textId="77777777" w:rsidR="00E0149D" w:rsidRDefault="00E0149D" w:rsidP="00E0149D">
            <w:r>
              <w:t>Naam ondertekenaar</w:t>
            </w:r>
          </w:p>
        </w:tc>
        <w:tc>
          <w:tcPr>
            <w:tcW w:w="4698" w:type="dxa"/>
          </w:tcPr>
          <w:p w14:paraId="1560ADE2" w14:textId="77777777" w:rsidR="00E0149D" w:rsidRDefault="00E0149D" w:rsidP="00E0149D"/>
        </w:tc>
      </w:tr>
      <w:tr w:rsidR="00E0149D" w14:paraId="3C7DDE25" w14:textId="77777777" w:rsidTr="003319DE">
        <w:tc>
          <w:tcPr>
            <w:tcW w:w="2668" w:type="dxa"/>
          </w:tcPr>
          <w:p w14:paraId="21FD8CE0" w14:textId="77777777" w:rsidR="00E0149D" w:rsidRDefault="00E0149D" w:rsidP="00E0149D">
            <w:r>
              <w:t>Handtekening ondertekenaar</w:t>
            </w:r>
          </w:p>
        </w:tc>
        <w:tc>
          <w:tcPr>
            <w:tcW w:w="4698" w:type="dxa"/>
          </w:tcPr>
          <w:p w14:paraId="171243B2" w14:textId="77777777" w:rsidR="00E0149D" w:rsidRDefault="00E0149D" w:rsidP="00E0149D"/>
          <w:p w14:paraId="32BBC0BB" w14:textId="1D8F0539" w:rsidR="00E0149D" w:rsidRDefault="00E0149D" w:rsidP="00E0149D"/>
          <w:p w14:paraId="12C827D7" w14:textId="1F0E497E" w:rsidR="004242AB" w:rsidRDefault="004242AB" w:rsidP="00E0149D"/>
          <w:p w14:paraId="022639F3" w14:textId="77777777" w:rsidR="00244F18" w:rsidRDefault="00244F18" w:rsidP="00E0149D"/>
          <w:p w14:paraId="2870E290" w14:textId="66898A28" w:rsidR="004242AB" w:rsidRDefault="004242AB" w:rsidP="00E0149D"/>
          <w:p w14:paraId="45861FFC" w14:textId="77777777" w:rsidR="006A668C" w:rsidRDefault="006A668C" w:rsidP="00E0149D"/>
          <w:p w14:paraId="67DDA132" w14:textId="77777777" w:rsidR="00E0149D" w:rsidRDefault="00E0149D" w:rsidP="00E0149D"/>
        </w:tc>
      </w:tr>
    </w:tbl>
    <w:p w14:paraId="524923A8" w14:textId="77777777" w:rsidR="00223668" w:rsidRDefault="00223668" w:rsidP="002829B8"/>
    <w:sectPr w:rsidR="00223668" w:rsidSect="00244F18">
      <w:headerReference w:type="default" r:id="rId7"/>
      <w:footerReference w:type="default" r:id="rId8"/>
      <w:headerReference w:type="first" r:id="rId9"/>
      <w:footerReference w:type="first" r:id="rId10"/>
      <w:pgSz w:w="11906" w:h="16838" w:code="9"/>
      <w:pgMar w:top="2822"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81493" w14:textId="77777777" w:rsidR="003B78C8" w:rsidRDefault="003B78C8">
      <w:pPr>
        <w:spacing w:line="240" w:lineRule="auto"/>
      </w:pPr>
      <w:r>
        <w:separator/>
      </w:r>
    </w:p>
  </w:endnote>
  <w:endnote w:type="continuationSeparator" w:id="0">
    <w:p w14:paraId="67581495" w14:textId="77777777" w:rsidR="003B78C8" w:rsidRDefault="003B78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81452" w14:textId="77777777" w:rsidR="003B78C8" w:rsidRPr="00BC3B53" w:rsidRDefault="003B78C8"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3B78C8" w14:paraId="67581455" w14:textId="77777777" w:rsidTr="001E4C6B">
      <w:trPr>
        <w:trHeight w:hRule="exact" w:val="240"/>
      </w:trPr>
      <w:tc>
        <w:tcPr>
          <w:tcW w:w="7601" w:type="dxa"/>
          <w:shd w:val="clear" w:color="auto" w:fill="auto"/>
        </w:tcPr>
        <w:p w14:paraId="67581453" w14:textId="77777777" w:rsidR="003B78C8" w:rsidRDefault="003B78C8" w:rsidP="003F1F6B">
          <w:pPr>
            <w:pStyle w:val="Huisstijl-Rubricering"/>
          </w:pPr>
        </w:p>
      </w:tc>
      <w:tc>
        <w:tcPr>
          <w:tcW w:w="2156" w:type="dxa"/>
        </w:tcPr>
        <w:p w14:paraId="67581454" w14:textId="10150DA6" w:rsidR="003B78C8" w:rsidRPr="00236CFE" w:rsidRDefault="003B78C8"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fldSimple w:instr=" SECTIONPAGES   \* MERGEFORMAT ">
            <w:r w:rsidR="00B469A3">
              <w:t>5</w:t>
            </w:r>
          </w:fldSimple>
        </w:p>
      </w:tc>
    </w:tr>
  </w:tbl>
  <w:p w14:paraId="67581456" w14:textId="77777777" w:rsidR="003B78C8" w:rsidRPr="00BC3B53" w:rsidRDefault="003B78C8"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3B78C8" w14:paraId="6758148C" w14:textId="77777777" w:rsidTr="001E4C6B">
      <w:trPr>
        <w:trHeight w:hRule="exact" w:val="240"/>
      </w:trPr>
      <w:tc>
        <w:tcPr>
          <w:tcW w:w="7601" w:type="dxa"/>
          <w:shd w:val="clear" w:color="auto" w:fill="auto"/>
        </w:tcPr>
        <w:p w14:paraId="6758148A" w14:textId="77777777" w:rsidR="003B78C8" w:rsidRDefault="003B78C8" w:rsidP="008C356D">
          <w:pPr>
            <w:pStyle w:val="Huisstijl-Rubricering"/>
          </w:pPr>
        </w:p>
      </w:tc>
      <w:tc>
        <w:tcPr>
          <w:tcW w:w="2170" w:type="dxa"/>
        </w:tcPr>
        <w:p w14:paraId="6758148B" w14:textId="7AA9023E" w:rsidR="003B78C8" w:rsidRPr="00CB7ABA" w:rsidRDefault="003B78C8"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fldSimple w:instr=" SECTIONPAGES   \* MERGEFORMAT ">
            <w:r w:rsidR="00AA4E5A">
              <w:t>5</w:t>
            </w:r>
          </w:fldSimple>
        </w:p>
      </w:tc>
    </w:tr>
  </w:tbl>
  <w:p w14:paraId="6758148D" w14:textId="77777777" w:rsidR="003B78C8" w:rsidRPr="00BC3B53" w:rsidRDefault="003B78C8" w:rsidP="008C356D">
    <w:pPr>
      <w:pStyle w:val="Voettekst"/>
      <w:spacing w:line="240" w:lineRule="auto"/>
      <w:rPr>
        <w:sz w:val="2"/>
        <w:szCs w:val="2"/>
      </w:rPr>
    </w:pPr>
  </w:p>
  <w:p w14:paraId="6758148E" w14:textId="77777777" w:rsidR="003B78C8" w:rsidRPr="00BC3B53" w:rsidRDefault="003B78C8"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8148F" w14:textId="77777777" w:rsidR="003B78C8" w:rsidRDefault="003B78C8">
      <w:pPr>
        <w:spacing w:line="240" w:lineRule="auto"/>
      </w:pPr>
      <w:r>
        <w:separator/>
      </w:r>
    </w:p>
  </w:footnote>
  <w:footnote w:type="continuationSeparator" w:id="0">
    <w:p w14:paraId="67581491" w14:textId="77777777" w:rsidR="003B78C8" w:rsidRDefault="003B78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3B78C8" w14:paraId="67581443" w14:textId="77777777" w:rsidTr="005558E0">
      <w:tc>
        <w:tcPr>
          <w:tcW w:w="2160" w:type="dxa"/>
          <w:shd w:val="clear" w:color="auto" w:fill="auto"/>
        </w:tcPr>
        <w:p w14:paraId="259AB7A1" w14:textId="5CED104D" w:rsidR="003B78C8" w:rsidRDefault="003B78C8" w:rsidP="005558E0">
          <w:pPr>
            <w:pStyle w:val="Huisstijl-Adres"/>
            <w:rPr>
              <w:b/>
            </w:rPr>
          </w:pPr>
          <w:r>
            <w:rPr>
              <w:b/>
            </w:rPr>
            <w:t xml:space="preserve">Directoraat-generaal </w:t>
          </w:r>
          <w:r w:rsidR="00ED1076">
            <w:rPr>
              <w:b/>
            </w:rPr>
            <w:t>Groningen en Groningen</w:t>
          </w:r>
        </w:p>
        <w:p w14:paraId="67581442" w14:textId="6F803C6B" w:rsidR="003B78C8" w:rsidRPr="00044613" w:rsidRDefault="003B78C8" w:rsidP="005558E0">
          <w:pPr>
            <w:pStyle w:val="Huisstijl-Adres"/>
          </w:pPr>
          <w:r>
            <w:rPr>
              <w:b/>
            </w:rPr>
            <w:t>Format voor</w:t>
          </w:r>
          <w:r w:rsidRPr="00F9751C">
            <w:rPr>
              <w:b/>
            </w:rPr>
            <w:br/>
          </w:r>
          <w:r>
            <w:t>Rapport over verwijdering mijnbouwwerken - geothermie</w:t>
          </w:r>
        </w:p>
      </w:tc>
    </w:tr>
    <w:tr w:rsidR="003B78C8" w14:paraId="67581445" w14:textId="77777777" w:rsidTr="005558E0">
      <w:trPr>
        <w:trHeight w:hRule="exact" w:val="200"/>
      </w:trPr>
      <w:tc>
        <w:tcPr>
          <w:tcW w:w="2160" w:type="dxa"/>
          <w:shd w:val="clear" w:color="auto" w:fill="auto"/>
        </w:tcPr>
        <w:p w14:paraId="67581444" w14:textId="77777777" w:rsidR="003B78C8" w:rsidRPr="005819CE" w:rsidRDefault="003B78C8" w:rsidP="005558E0"/>
      </w:tc>
    </w:tr>
    <w:tr w:rsidR="003B78C8" w14:paraId="67581447" w14:textId="77777777" w:rsidTr="005558E0">
      <w:tc>
        <w:tcPr>
          <w:tcW w:w="2160" w:type="dxa"/>
          <w:shd w:val="clear" w:color="auto" w:fill="auto"/>
        </w:tcPr>
        <w:p w14:paraId="67581446" w14:textId="77777777" w:rsidR="003B78C8" w:rsidRPr="005819CE" w:rsidRDefault="003B78C8" w:rsidP="0035704A">
          <w:pPr>
            <w:pStyle w:val="Huisstijl-Kopje"/>
          </w:pPr>
        </w:p>
      </w:tc>
    </w:tr>
  </w:tbl>
  <w:tbl>
    <w:tblPr>
      <w:tblW w:w="7520" w:type="dxa"/>
      <w:tblLayout w:type="fixed"/>
      <w:tblCellMar>
        <w:left w:w="0" w:type="dxa"/>
        <w:right w:w="0" w:type="dxa"/>
      </w:tblCellMar>
      <w:tblLook w:val="0000" w:firstRow="0" w:lastRow="0" w:firstColumn="0" w:lastColumn="0" w:noHBand="0" w:noVBand="0"/>
    </w:tblPr>
    <w:tblGrid>
      <w:gridCol w:w="7520"/>
    </w:tblGrid>
    <w:tr w:rsidR="003B78C8" w14:paraId="67581449" w14:textId="77777777" w:rsidTr="00244F18">
      <w:trPr>
        <w:trHeight w:hRule="exact" w:val="571"/>
      </w:trPr>
      <w:tc>
        <w:tcPr>
          <w:tcW w:w="7520" w:type="dxa"/>
          <w:shd w:val="clear" w:color="auto" w:fill="auto"/>
        </w:tcPr>
        <w:p w14:paraId="198DF70D" w14:textId="77777777" w:rsidR="003B78C8" w:rsidRDefault="003B78C8" w:rsidP="009D5D50">
          <w:pPr>
            <w:spacing w:line="240" w:lineRule="auto"/>
            <w:rPr>
              <w:sz w:val="12"/>
              <w:szCs w:val="12"/>
            </w:rPr>
          </w:pPr>
        </w:p>
        <w:p w14:paraId="6FD35280" w14:textId="77777777" w:rsidR="003B78C8" w:rsidRDefault="003B78C8" w:rsidP="009D5D50">
          <w:pPr>
            <w:spacing w:line="240" w:lineRule="auto"/>
            <w:rPr>
              <w:sz w:val="12"/>
              <w:szCs w:val="12"/>
            </w:rPr>
          </w:pPr>
        </w:p>
        <w:p w14:paraId="7700A44E" w14:textId="77777777" w:rsidR="003B78C8" w:rsidRDefault="003B78C8" w:rsidP="009D5D50">
          <w:pPr>
            <w:spacing w:line="240" w:lineRule="auto"/>
            <w:rPr>
              <w:sz w:val="12"/>
              <w:szCs w:val="12"/>
            </w:rPr>
          </w:pPr>
        </w:p>
        <w:p w14:paraId="67581448" w14:textId="7349F31D" w:rsidR="003B78C8" w:rsidRPr="00275984" w:rsidRDefault="003B78C8" w:rsidP="009D5D50">
          <w:pPr>
            <w:spacing w:line="240" w:lineRule="auto"/>
            <w:rPr>
              <w:sz w:val="12"/>
              <w:szCs w:val="12"/>
            </w:rPr>
          </w:pPr>
        </w:p>
      </w:tc>
    </w:tr>
  </w:tbl>
  <w:p w14:paraId="67581450" w14:textId="77777777" w:rsidR="003B78C8" w:rsidRPr="00217880" w:rsidRDefault="003B78C8"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3B78C8" w14:paraId="67581459" w14:textId="77777777" w:rsidTr="003B7675">
      <w:trPr>
        <w:trHeight w:val="2636"/>
      </w:trPr>
      <w:tc>
        <w:tcPr>
          <w:tcW w:w="737" w:type="dxa"/>
          <w:shd w:val="clear" w:color="auto" w:fill="auto"/>
        </w:tcPr>
        <w:p w14:paraId="67581457" w14:textId="47158C7F" w:rsidR="003B78C8" w:rsidRDefault="003B78C8" w:rsidP="00044613">
          <w:pPr>
            <w:framePr w:w="6340" w:h="2750" w:hRule="exact" w:hSpace="180" w:wrap="around" w:vAnchor="page" w:hAnchor="text" w:x="3873" w:y="-70"/>
            <w:spacing w:line="240" w:lineRule="auto"/>
          </w:pPr>
          <w:r>
            <w:rPr>
              <w:noProof/>
              <w:lang w:val="en-US" w:eastAsia="en-US"/>
            </w:rPr>
            <w:drawing>
              <wp:inline distT="0" distB="0" distL="0" distR="0" wp14:anchorId="6758148F" wp14:editId="67581490">
                <wp:extent cx="466725" cy="1581150"/>
                <wp:effectExtent l="0" t="0" r="0" b="0"/>
                <wp:docPr id="12"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851434"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67581458" w14:textId="77777777" w:rsidR="003B78C8" w:rsidRPr="00AC5A1D" w:rsidRDefault="003B78C8" w:rsidP="00044613">
          <w:pPr>
            <w:framePr w:w="6340" w:h="2750" w:hRule="exact" w:hSpace="180" w:wrap="around" w:vAnchor="page" w:hAnchor="text" w:x="3873" w:y="-70"/>
            <w:spacing w:line="240" w:lineRule="auto"/>
          </w:pPr>
          <w:r>
            <w:rPr>
              <w:noProof/>
            </w:rPr>
            <w:drawing>
              <wp:inline distT="0" distB="0" distL="0" distR="0" wp14:anchorId="67581491" wp14:editId="67581492">
                <wp:extent cx="2340869" cy="1583439"/>
                <wp:effectExtent l="0" t="0" r="2540" b="0"/>
                <wp:docPr id="1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366894"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6758145A" w14:textId="77777777" w:rsidR="003B78C8" w:rsidRDefault="003B78C8" w:rsidP="00044613">
    <w:pPr>
      <w:framePr w:w="6340" w:h="2750" w:hRule="exact" w:hSpace="180" w:wrap="around" w:vAnchor="page" w:hAnchor="text" w:x="3873" w:y="-70"/>
    </w:pPr>
  </w:p>
  <w:p w14:paraId="6758145B" w14:textId="77777777" w:rsidR="003B78C8" w:rsidRDefault="003B78C8"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3B78C8" w14:paraId="6758145F" w14:textId="77777777" w:rsidTr="005558E0">
      <w:tc>
        <w:tcPr>
          <w:tcW w:w="2160" w:type="dxa"/>
          <w:shd w:val="clear" w:color="auto" w:fill="auto"/>
        </w:tcPr>
        <w:p w14:paraId="6758145C" w14:textId="3126C842" w:rsidR="003B78C8" w:rsidRPr="00F9751C" w:rsidRDefault="003B78C8" w:rsidP="005558E0">
          <w:pPr>
            <w:pStyle w:val="Huisstijl-Adres"/>
          </w:pPr>
          <w:r>
            <w:rPr>
              <w:b/>
            </w:rPr>
            <w:t xml:space="preserve">Directoraat-generaal </w:t>
          </w:r>
          <w:r w:rsidR="00ED1076">
            <w:rPr>
              <w:b/>
            </w:rPr>
            <w:t>Groningen en Ondergrond</w:t>
          </w:r>
        </w:p>
        <w:p w14:paraId="6758145E" w14:textId="3111E198" w:rsidR="003B78C8" w:rsidRPr="004C2ACE" w:rsidRDefault="003B78C8" w:rsidP="00E0149D">
          <w:pPr>
            <w:pStyle w:val="Huisstijl-Adres"/>
          </w:pPr>
          <w:r>
            <w:rPr>
              <w:b/>
            </w:rPr>
            <w:t>Format voor</w:t>
          </w:r>
          <w:r w:rsidRPr="00F9751C">
            <w:rPr>
              <w:b/>
            </w:rPr>
            <w:br/>
          </w:r>
          <w:r>
            <w:t xml:space="preserve">Rapport over verwijdering mijnbouwwerk </w:t>
          </w:r>
          <w:r w:rsidR="00365854">
            <w:t>–</w:t>
          </w:r>
          <w:r>
            <w:t xml:space="preserve"> </w:t>
          </w:r>
          <w:r w:rsidR="00365854">
            <w:t>G</w:t>
          </w:r>
          <w:r>
            <w:t>eothermie</w:t>
          </w:r>
        </w:p>
      </w:tc>
    </w:tr>
    <w:tr w:rsidR="003B78C8" w14:paraId="67581461" w14:textId="77777777" w:rsidTr="005558E0">
      <w:trPr>
        <w:trHeight w:hRule="exact" w:val="200"/>
      </w:trPr>
      <w:tc>
        <w:tcPr>
          <w:tcW w:w="2160" w:type="dxa"/>
          <w:shd w:val="clear" w:color="auto" w:fill="auto"/>
        </w:tcPr>
        <w:p w14:paraId="67581460" w14:textId="77777777" w:rsidR="003B78C8" w:rsidRPr="004C2ACE" w:rsidRDefault="003B78C8" w:rsidP="005558E0"/>
      </w:tc>
    </w:tr>
    <w:tr w:rsidR="003B78C8" w14:paraId="67581465" w14:textId="77777777" w:rsidTr="005558E0">
      <w:tc>
        <w:tcPr>
          <w:tcW w:w="2160" w:type="dxa"/>
          <w:shd w:val="clear" w:color="auto" w:fill="auto"/>
        </w:tcPr>
        <w:p w14:paraId="67581462" w14:textId="77777777" w:rsidR="003B78C8" w:rsidRPr="00F9751C" w:rsidRDefault="003B78C8" w:rsidP="005558E0">
          <w:pPr>
            <w:pStyle w:val="Huisstijl-Kopje"/>
          </w:pPr>
          <w:r>
            <w:t>Datum</w:t>
          </w:r>
        </w:p>
        <w:p w14:paraId="67581463" w14:textId="60F3EBF8" w:rsidR="003B78C8" w:rsidRPr="00F9751C" w:rsidRDefault="005D0BDC" w:rsidP="005558E0">
          <w:pPr>
            <w:pStyle w:val="Huisstijl-Gegeven"/>
          </w:pPr>
          <w:r>
            <w:t xml:space="preserve">1 </w:t>
          </w:r>
          <w:r w:rsidR="008554B8">
            <w:t>oktober</w:t>
          </w:r>
          <w:r w:rsidR="003B78C8">
            <w:t xml:space="preserve"> 202</w:t>
          </w:r>
          <w:r>
            <w:t>2</w:t>
          </w:r>
        </w:p>
        <w:p w14:paraId="67581464" w14:textId="77777777" w:rsidR="003B78C8" w:rsidRPr="00F0379C" w:rsidRDefault="003B78C8" w:rsidP="005558E0">
          <w:pPr>
            <w:pStyle w:val="Huisstijl-Gegeven"/>
          </w:pPr>
        </w:p>
      </w:tc>
    </w:tr>
  </w:tbl>
  <w:p w14:paraId="67581466" w14:textId="77777777" w:rsidR="003B78C8" w:rsidRPr="00306994" w:rsidRDefault="003B78C8"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3B78C8" w14:paraId="67581468" w14:textId="77777777" w:rsidTr="006C7AF0">
      <w:trPr>
        <w:trHeight w:val="400"/>
      </w:trPr>
      <w:tc>
        <w:tcPr>
          <w:tcW w:w="7520" w:type="dxa"/>
          <w:gridSpan w:val="2"/>
          <w:shd w:val="clear" w:color="auto" w:fill="auto"/>
        </w:tcPr>
        <w:p w14:paraId="67581467" w14:textId="77777777" w:rsidR="003B78C8" w:rsidRPr="00B349FA" w:rsidRDefault="003B78C8" w:rsidP="009D5D50"/>
      </w:tc>
    </w:tr>
    <w:tr w:rsidR="003B78C8" w14:paraId="6758146B" w14:textId="77777777" w:rsidTr="006C7AF0">
      <w:trPr>
        <w:trHeight w:hRule="exact" w:val="496"/>
      </w:trPr>
      <w:tc>
        <w:tcPr>
          <w:tcW w:w="7520" w:type="dxa"/>
          <w:gridSpan w:val="2"/>
          <w:shd w:val="clear" w:color="auto" w:fill="auto"/>
        </w:tcPr>
        <w:p w14:paraId="67581469" w14:textId="77777777" w:rsidR="003B78C8" w:rsidRDefault="003B78C8" w:rsidP="00925121">
          <w:pPr>
            <w:pStyle w:val="Huisstijl-NAW"/>
          </w:pPr>
        </w:p>
        <w:p w14:paraId="6758146A" w14:textId="77777777" w:rsidR="003B78C8" w:rsidRDefault="003B78C8" w:rsidP="00925121">
          <w:pPr>
            <w:pStyle w:val="Huisstijl-NAW"/>
          </w:pPr>
        </w:p>
      </w:tc>
    </w:tr>
    <w:tr w:rsidR="003B78C8" w14:paraId="6758146F" w14:textId="77777777" w:rsidTr="006C7AF0">
      <w:trPr>
        <w:trHeight w:val="460"/>
      </w:trPr>
      <w:tc>
        <w:tcPr>
          <w:tcW w:w="2220" w:type="dxa"/>
          <w:vMerge w:val="restart"/>
          <w:shd w:val="clear" w:color="auto" w:fill="auto"/>
        </w:tcPr>
        <w:p w14:paraId="6758146C" w14:textId="090A768B" w:rsidR="003B78C8" w:rsidRDefault="003B78C8" w:rsidP="009D5D50"/>
      </w:tc>
      <w:tc>
        <w:tcPr>
          <w:tcW w:w="5300" w:type="dxa"/>
          <w:shd w:val="clear" w:color="auto" w:fill="auto"/>
        </w:tcPr>
        <w:p w14:paraId="6758146E" w14:textId="2B16DFAD" w:rsidR="003B78C8" w:rsidRDefault="003B78C8" w:rsidP="00B94E38">
          <w:r>
            <w:t>RAPPORT OVER DE VERWIJDERING MIJNBOUWWERK GEOTHERMIE</w:t>
          </w:r>
        </w:p>
      </w:tc>
    </w:tr>
    <w:tr w:rsidR="003B78C8" w14:paraId="67581473" w14:textId="77777777" w:rsidTr="006C7AF0">
      <w:trPr>
        <w:trHeight w:val="560"/>
      </w:trPr>
      <w:tc>
        <w:tcPr>
          <w:tcW w:w="2220" w:type="dxa"/>
          <w:vMerge/>
          <w:shd w:val="clear" w:color="auto" w:fill="auto"/>
        </w:tcPr>
        <w:p w14:paraId="67581470" w14:textId="77777777" w:rsidR="003B78C8" w:rsidRDefault="003B78C8" w:rsidP="009D5D50"/>
      </w:tc>
      <w:tc>
        <w:tcPr>
          <w:tcW w:w="5300" w:type="dxa"/>
          <w:shd w:val="clear" w:color="auto" w:fill="auto"/>
        </w:tcPr>
        <w:p w14:paraId="67581472" w14:textId="77777777" w:rsidR="003B78C8" w:rsidRPr="007402E0" w:rsidRDefault="003B78C8" w:rsidP="00B94E38"/>
      </w:tc>
    </w:tr>
    <w:tr w:rsidR="003B78C8" w14:paraId="67581476" w14:textId="77777777" w:rsidTr="006C7AF0">
      <w:trPr>
        <w:trHeight w:hRule="exact" w:val="238"/>
      </w:trPr>
      <w:tc>
        <w:tcPr>
          <w:tcW w:w="2220" w:type="dxa"/>
          <w:shd w:val="clear" w:color="auto" w:fill="auto"/>
        </w:tcPr>
        <w:p w14:paraId="67581474" w14:textId="77777777" w:rsidR="003B78C8" w:rsidRDefault="003B78C8" w:rsidP="00925121">
          <w:pPr>
            <w:pStyle w:val="Huisstijl-Gegeven"/>
            <w:rPr>
              <w:noProof w:val="0"/>
            </w:rPr>
          </w:pPr>
        </w:p>
      </w:tc>
      <w:tc>
        <w:tcPr>
          <w:tcW w:w="5300" w:type="dxa"/>
          <w:shd w:val="clear" w:color="auto" w:fill="auto"/>
        </w:tcPr>
        <w:p w14:paraId="67581475" w14:textId="77777777" w:rsidR="003B78C8" w:rsidRDefault="003B78C8" w:rsidP="009D5D50"/>
      </w:tc>
    </w:tr>
    <w:tr w:rsidR="003B78C8" w14:paraId="67581479" w14:textId="77777777" w:rsidTr="006C7AF0">
      <w:trPr>
        <w:trHeight w:hRule="exact" w:val="238"/>
      </w:trPr>
      <w:tc>
        <w:tcPr>
          <w:tcW w:w="2220" w:type="dxa"/>
          <w:tcBorders>
            <w:top w:val="dotted" w:sz="4" w:space="0" w:color="auto"/>
          </w:tcBorders>
          <w:shd w:val="clear" w:color="auto" w:fill="auto"/>
        </w:tcPr>
        <w:p w14:paraId="67581477" w14:textId="77777777" w:rsidR="003B78C8" w:rsidRDefault="003B78C8" w:rsidP="00925121">
          <w:pPr>
            <w:pStyle w:val="Huisstijl-Gegeven"/>
            <w:rPr>
              <w:noProof w:val="0"/>
            </w:rPr>
          </w:pPr>
        </w:p>
      </w:tc>
      <w:tc>
        <w:tcPr>
          <w:tcW w:w="5300" w:type="dxa"/>
          <w:tcBorders>
            <w:top w:val="dotted" w:sz="4" w:space="0" w:color="auto"/>
          </w:tcBorders>
          <w:shd w:val="clear" w:color="auto" w:fill="auto"/>
        </w:tcPr>
        <w:p w14:paraId="67581478" w14:textId="77777777" w:rsidR="003B78C8" w:rsidRDefault="003B78C8" w:rsidP="009D5D50"/>
      </w:tc>
    </w:tr>
    <w:tr w:rsidR="003B78C8" w14:paraId="6758147C" w14:textId="77777777" w:rsidTr="006C7AF0">
      <w:trPr>
        <w:trHeight w:val="238"/>
      </w:trPr>
      <w:tc>
        <w:tcPr>
          <w:tcW w:w="2220" w:type="dxa"/>
          <w:shd w:val="clear" w:color="auto" w:fill="auto"/>
        </w:tcPr>
        <w:p w14:paraId="6758147A" w14:textId="683BA524" w:rsidR="003B78C8" w:rsidRDefault="003B78C8" w:rsidP="00925121">
          <w:pPr>
            <w:pStyle w:val="Huisstijl-Gegeven"/>
            <w:rPr>
              <w:noProof w:val="0"/>
            </w:rPr>
          </w:pPr>
          <w:r>
            <w:rPr>
              <w:noProof w:val="0"/>
            </w:rPr>
            <w:t>Format</w:t>
          </w:r>
        </w:p>
      </w:tc>
      <w:tc>
        <w:tcPr>
          <w:tcW w:w="5300" w:type="dxa"/>
          <w:shd w:val="clear" w:color="auto" w:fill="auto"/>
        </w:tcPr>
        <w:p w14:paraId="6758147B" w14:textId="56E2658A" w:rsidR="003B78C8" w:rsidRDefault="003B78C8" w:rsidP="009D5D50">
          <w:r>
            <w:t>Rapport over de verwijdering mijnbouwwerk</w:t>
          </w:r>
        </w:p>
      </w:tc>
    </w:tr>
    <w:tr w:rsidR="003B78C8" w14:paraId="6758147F" w14:textId="77777777" w:rsidTr="006C7AF0">
      <w:trPr>
        <w:trHeight w:val="238"/>
      </w:trPr>
      <w:tc>
        <w:tcPr>
          <w:tcW w:w="2220" w:type="dxa"/>
          <w:shd w:val="clear" w:color="auto" w:fill="auto"/>
        </w:tcPr>
        <w:p w14:paraId="6758147D" w14:textId="06F8660D" w:rsidR="003B78C8" w:rsidRDefault="003B78C8" w:rsidP="00925121">
          <w:pPr>
            <w:pStyle w:val="Huisstijl-Gegeven"/>
            <w:rPr>
              <w:noProof w:val="0"/>
            </w:rPr>
          </w:pPr>
          <w:r>
            <w:rPr>
              <w:noProof w:val="0"/>
            </w:rPr>
            <w:t>sector</w:t>
          </w:r>
        </w:p>
      </w:tc>
      <w:tc>
        <w:tcPr>
          <w:tcW w:w="5300" w:type="dxa"/>
          <w:shd w:val="clear" w:color="auto" w:fill="auto"/>
        </w:tcPr>
        <w:p w14:paraId="6758147E" w14:textId="3EA1A804" w:rsidR="003B78C8" w:rsidRDefault="003B78C8" w:rsidP="009D5D50">
          <w:r>
            <w:t>Geothermie</w:t>
          </w:r>
        </w:p>
      </w:tc>
    </w:tr>
    <w:tr w:rsidR="003B78C8" w14:paraId="67581482" w14:textId="77777777" w:rsidTr="006C7AF0">
      <w:trPr>
        <w:trHeight w:val="238"/>
      </w:trPr>
      <w:tc>
        <w:tcPr>
          <w:tcW w:w="2220" w:type="dxa"/>
          <w:shd w:val="clear" w:color="auto" w:fill="auto"/>
        </w:tcPr>
        <w:p w14:paraId="67581480" w14:textId="7A49E595" w:rsidR="003B78C8" w:rsidRDefault="003B78C8" w:rsidP="00925121">
          <w:pPr>
            <w:pStyle w:val="Huisstijl-Gegeven"/>
            <w:rPr>
              <w:noProof w:val="0"/>
            </w:rPr>
          </w:pPr>
          <w:r>
            <w:rPr>
              <w:noProof w:val="0"/>
            </w:rPr>
            <w:t>versie</w:t>
          </w:r>
        </w:p>
      </w:tc>
      <w:tc>
        <w:tcPr>
          <w:tcW w:w="5300" w:type="dxa"/>
          <w:shd w:val="clear" w:color="auto" w:fill="auto"/>
        </w:tcPr>
        <w:p w14:paraId="67581481" w14:textId="2DB3E63D" w:rsidR="003B78C8" w:rsidRDefault="003B78C8" w:rsidP="009D5D50">
          <w:r>
            <w:t xml:space="preserve">1 </w:t>
          </w:r>
          <w:r w:rsidR="008554B8">
            <w:t>oktober</w:t>
          </w:r>
          <w:r>
            <w:t xml:space="preserve"> 2022</w:t>
          </w:r>
        </w:p>
      </w:tc>
    </w:tr>
    <w:tr w:rsidR="003B78C8" w14:paraId="67581485" w14:textId="77777777" w:rsidTr="006C7AF0">
      <w:trPr>
        <w:trHeight w:val="238"/>
      </w:trPr>
      <w:tc>
        <w:tcPr>
          <w:tcW w:w="2220" w:type="dxa"/>
          <w:shd w:val="clear" w:color="auto" w:fill="auto"/>
        </w:tcPr>
        <w:p w14:paraId="67581483" w14:textId="026296FF" w:rsidR="003B78C8" w:rsidRDefault="003B78C8" w:rsidP="00925121">
          <w:pPr>
            <w:pStyle w:val="Huisstijl-Gegeven"/>
            <w:rPr>
              <w:noProof w:val="0"/>
            </w:rPr>
          </w:pPr>
          <w:r>
            <w:rPr>
              <w:noProof w:val="0"/>
            </w:rPr>
            <w:t>Indienen bij</w:t>
          </w:r>
        </w:p>
      </w:tc>
      <w:tc>
        <w:tcPr>
          <w:tcW w:w="5300" w:type="dxa"/>
          <w:shd w:val="clear" w:color="auto" w:fill="auto"/>
        </w:tcPr>
        <w:p w14:paraId="67581484" w14:textId="48225C3C" w:rsidR="003B78C8" w:rsidRDefault="003B78C8" w:rsidP="009D5D50">
          <w:r>
            <w:t xml:space="preserve">mijnbouwvergunningen@minezk.nl </w:t>
          </w:r>
        </w:p>
      </w:tc>
    </w:tr>
    <w:tr w:rsidR="003B78C8" w14:paraId="67581488" w14:textId="77777777" w:rsidTr="006C7AF0">
      <w:trPr>
        <w:trHeight w:val="238"/>
      </w:trPr>
      <w:tc>
        <w:tcPr>
          <w:tcW w:w="2220" w:type="dxa"/>
          <w:tcBorders>
            <w:bottom w:val="dotted" w:sz="4" w:space="0" w:color="auto"/>
          </w:tcBorders>
          <w:shd w:val="clear" w:color="auto" w:fill="auto"/>
        </w:tcPr>
        <w:p w14:paraId="67581486" w14:textId="77777777" w:rsidR="003B78C8" w:rsidRDefault="003B78C8" w:rsidP="00925121">
          <w:pPr>
            <w:pStyle w:val="Huisstijl-Gegeven"/>
            <w:rPr>
              <w:noProof w:val="0"/>
            </w:rPr>
          </w:pPr>
        </w:p>
      </w:tc>
      <w:tc>
        <w:tcPr>
          <w:tcW w:w="5300" w:type="dxa"/>
          <w:tcBorders>
            <w:bottom w:val="dotted" w:sz="4" w:space="0" w:color="auto"/>
          </w:tcBorders>
          <w:shd w:val="clear" w:color="auto" w:fill="auto"/>
        </w:tcPr>
        <w:p w14:paraId="67581487" w14:textId="77777777" w:rsidR="003B78C8" w:rsidRDefault="003B78C8" w:rsidP="009D5D50"/>
      </w:tc>
    </w:tr>
  </w:tbl>
  <w:p w14:paraId="67581489" w14:textId="77777777" w:rsidR="003B78C8" w:rsidRPr="00BC4AE3" w:rsidRDefault="003B78C8"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hybridMultilevel"/>
    <w:tmpl w:val="720249D4"/>
    <w:lvl w:ilvl="0" w:tplc="AF4810C4">
      <w:start w:val="1"/>
      <w:numFmt w:val="lowerRoman"/>
      <w:lvlText w:val="%1."/>
      <w:lvlJc w:val="left"/>
      <w:pPr>
        <w:ind w:left="1440" w:hanging="72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CB96CB54">
      <w:start w:val="1"/>
      <w:numFmt w:val="bullet"/>
      <w:pStyle w:val="Lijstopsomteken"/>
      <w:lvlText w:val="•"/>
      <w:lvlJc w:val="left"/>
      <w:pPr>
        <w:tabs>
          <w:tab w:val="num" w:pos="227"/>
        </w:tabs>
        <w:ind w:left="227" w:hanging="227"/>
      </w:pPr>
      <w:rPr>
        <w:rFonts w:ascii="Verdana" w:hAnsi="Verdana" w:hint="default"/>
        <w:sz w:val="18"/>
        <w:szCs w:val="18"/>
      </w:rPr>
    </w:lvl>
    <w:lvl w:ilvl="1" w:tplc="FF504918" w:tentative="1">
      <w:start w:val="1"/>
      <w:numFmt w:val="bullet"/>
      <w:lvlText w:val="o"/>
      <w:lvlJc w:val="left"/>
      <w:pPr>
        <w:tabs>
          <w:tab w:val="num" w:pos="1440"/>
        </w:tabs>
        <w:ind w:left="1440" w:hanging="360"/>
      </w:pPr>
      <w:rPr>
        <w:rFonts w:ascii="Courier New" w:hAnsi="Courier New" w:cs="Courier New" w:hint="default"/>
      </w:rPr>
    </w:lvl>
    <w:lvl w:ilvl="2" w:tplc="A182AAD6" w:tentative="1">
      <w:start w:val="1"/>
      <w:numFmt w:val="bullet"/>
      <w:lvlText w:val=""/>
      <w:lvlJc w:val="left"/>
      <w:pPr>
        <w:tabs>
          <w:tab w:val="num" w:pos="2160"/>
        </w:tabs>
        <w:ind w:left="2160" w:hanging="360"/>
      </w:pPr>
      <w:rPr>
        <w:rFonts w:ascii="Wingdings" w:hAnsi="Wingdings" w:hint="default"/>
      </w:rPr>
    </w:lvl>
    <w:lvl w:ilvl="3" w:tplc="7E065084" w:tentative="1">
      <w:start w:val="1"/>
      <w:numFmt w:val="bullet"/>
      <w:lvlText w:val=""/>
      <w:lvlJc w:val="left"/>
      <w:pPr>
        <w:tabs>
          <w:tab w:val="num" w:pos="2880"/>
        </w:tabs>
        <w:ind w:left="2880" w:hanging="360"/>
      </w:pPr>
      <w:rPr>
        <w:rFonts w:ascii="Symbol" w:hAnsi="Symbol" w:hint="default"/>
      </w:rPr>
    </w:lvl>
    <w:lvl w:ilvl="4" w:tplc="3C982150" w:tentative="1">
      <w:start w:val="1"/>
      <w:numFmt w:val="bullet"/>
      <w:lvlText w:val="o"/>
      <w:lvlJc w:val="left"/>
      <w:pPr>
        <w:tabs>
          <w:tab w:val="num" w:pos="3600"/>
        </w:tabs>
        <w:ind w:left="3600" w:hanging="360"/>
      </w:pPr>
      <w:rPr>
        <w:rFonts w:ascii="Courier New" w:hAnsi="Courier New" w:cs="Courier New" w:hint="default"/>
      </w:rPr>
    </w:lvl>
    <w:lvl w:ilvl="5" w:tplc="4D426EFC" w:tentative="1">
      <w:start w:val="1"/>
      <w:numFmt w:val="bullet"/>
      <w:lvlText w:val=""/>
      <w:lvlJc w:val="left"/>
      <w:pPr>
        <w:tabs>
          <w:tab w:val="num" w:pos="4320"/>
        </w:tabs>
        <w:ind w:left="4320" w:hanging="360"/>
      </w:pPr>
      <w:rPr>
        <w:rFonts w:ascii="Wingdings" w:hAnsi="Wingdings" w:hint="default"/>
      </w:rPr>
    </w:lvl>
    <w:lvl w:ilvl="6" w:tplc="4AD8B60A" w:tentative="1">
      <w:start w:val="1"/>
      <w:numFmt w:val="bullet"/>
      <w:lvlText w:val=""/>
      <w:lvlJc w:val="left"/>
      <w:pPr>
        <w:tabs>
          <w:tab w:val="num" w:pos="5040"/>
        </w:tabs>
        <w:ind w:left="5040" w:hanging="360"/>
      </w:pPr>
      <w:rPr>
        <w:rFonts w:ascii="Symbol" w:hAnsi="Symbol" w:hint="default"/>
      </w:rPr>
    </w:lvl>
    <w:lvl w:ilvl="7" w:tplc="51AED66E" w:tentative="1">
      <w:start w:val="1"/>
      <w:numFmt w:val="bullet"/>
      <w:lvlText w:val="o"/>
      <w:lvlJc w:val="left"/>
      <w:pPr>
        <w:tabs>
          <w:tab w:val="num" w:pos="5760"/>
        </w:tabs>
        <w:ind w:left="5760" w:hanging="360"/>
      </w:pPr>
      <w:rPr>
        <w:rFonts w:ascii="Courier New" w:hAnsi="Courier New" w:cs="Courier New" w:hint="default"/>
      </w:rPr>
    </w:lvl>
    <w:lvl w:ilvl="8" w:tplc="B2CA6C1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186316"/>
    <w:multiLevelType w:val="hybridMultilevel"/>
    <w:tmpl w:val="CA4C50F6"/>
    <w:lvl w:ilvl="0" w:tplc="6A76C366">
      <w:start w:val="1"/>
      <w:numFmt w:val="lowerLetter"/>
      <w:lvlText w:val="%1."/>
      <w:lvlJc w:val="left"/>
      <w:pPr>
        <w:ind w:left="785" w:hanging="360"/>
      </w:pPr>
      <w:rPr>
        <w:rFonts w:ascii="Verdana" w:hAnsi="Verdana" w:hint="default"/>
        <w:b w:val="0"/>
        <w:bCs w:val="0"/>
        <w:sz w:val="18"/>
        <w:szCs w:val="18"/>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13" w15:restartNumberingAfterBreak="0">
    <w:nsid w:val="0E2C724D"/>
    <w:multiLevelType w:val="multilevel"/>
    <w:tmpl w:val="EE4C9750"/>
    <w:numStyleLink w:val="Nummeringagenda"/>
  </w:abstractNum>
  <w:abstractNum w:abstractNumId="14"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555FEF"/>
    <w:multiLevelType w:val="hybridMultilevel"/>
    <w:tmpl w:val="50F0923E"/>
    <w:lvl w:ilvl="0" w:tplc="7EC02806">
      <w:start w:val="1"/>
      <w:numFmt w:val="bullet"/>
      <w:pStyle w:val="Lijstopsomteken2"/>
      <w:lvlText w:val="–"/>
      <w:lvlJc w:val="left"/>
      <w:pPr>
        <w:tabs>
          <w:tab w:val="num" w:pos="227"/>
        </w:tabs>
        <w:ind w:left="227" w:firstLine="0"/>
      </w:pPr>
      <w:rPr>
        <w:rFonts w:ascii="Verdana" w:hAnsi="Verdana" w:hint="default"/>
      </w:rPr>
    </w:lvl>
    <w:lvl w:ilvl="1" w:tplc="BD18D6C8" w:tentative="1">
      <w:start w:val="1"/>
      <w:numFmt w:val="bullet"/>
      <w:lvlText w:val="o"/>
      <w:lvlJc w:val="left"/>
      <w:pPr>
        <w:tabs>
          <w:tab w:val="num" w:pos="1440"/>
        </w:tabs>
        <w:ind w:left="1440" w:hanging="360"/>
      </w:pPr>
      <w:rPr>
        <w:rFonts w:ascii="Courier New" w:hAnsi="Courier New" w:cs="Courier New" w:hint="default"/>
      </w:rPr>
    </w:lvl>
    <w:lvl w:ilvl="2" w:tplc="406A92BE" w:tentative="1">
      <w:start w:val="1"/>
      <w:numFmt w:val="bullet"/>
      <w:lvlText w:val=""/>
      <w:lvlJc w:val="left"/>
      <w:pPr>
        <w:tabs>
          <w:tab w:val="num" w:pos="2160"/>
        </w:tabs>
        <w:ind w:left="2160" w:hanging="360"/>
      </w:pPr>
      <w:rPr>
        <w:rFonts w:ascii="Wingdings" w:hAnsi="Wingdings" w:hint="default"/>
      </w:rPr>
    </w:lvl>
    <w:lvl w:ilvl="3" w:tplc="2A1CF262" w:tentative="1">
      <w:start w:val="1"/>
      <w:numFmt w:val="bullet"/>
      <w:lvlText w:val=""/>
      <w:lvlJc w:val="left"/>
      <w:pPr>
        <w:tabs>
          <w:tab w:val="num" w:pos="2880"/>
        </w:tabs>
        <w:ind w:left="2880" w:hanging="360"/>
      </w:pPr>
      <w:rPr>
        <w:rFonts w:ascii="Symbol" w:hAnsi="Symbol" w:hint="default"/>
      </w:rPr>
    </w:lvl>
    <w:lvl w:ilvl="4" w:tplc="313E5F6A" w:tentative="1">
      <w:start w:val="1"/>
      <w:numFmt w:val="bullet"/>
      <w:lvlText w:val="o"/>
      <w:lvlJc w:val="left"/>
      <w:pPr>
        <w:tabs>
          <w:tab w:val="num" w:pos="3600"/>
        </w:tabs>
        <w:ind w:left="3600" w:hanging="360"/>
      </w:pPr>
      <w:rPr>
        <w:rFonts w:ascii="Courier New" w:hAnsi="Courier New" w:cs="Courier New" w:hint="default"/>
      </w:rPr>
    </w:lvl>
    <w:lvl w:ilvl="5" w:tplc="C4BCEA80" w:tentative="1">
      <w:start w:val="1"/>
      <w:numFmt w:val="bullet"/>
      <w:lvlText w:val=""/>
      <w:lvlJc w:val="left"/>
      <w:pPr>
        <w:tabs>
          <w:tab w:val="num" w:pos="4320"/>
        </w:tabs>
        <w:ind w:left="4320" w:hanging="360"/>
      </w:pPr>
      <w:rPr>
        <w:rFonts w:ascii="Wingdings" w:hAnsi="Wingdings" w:hint="default"/>
      </w:rPr>
    </w:lvl>
    <w:lvl w:ilvl="6" w:tplc="C3287A30" w:tentative="1">
      <w:start w:val="1"/>
      <w:numFmt w:val="bullet"/>
      <w:lvlText w:val=""/>
      <w:lvlJc w:val="left"/>
      <w:pPr>
        <w:tabs>
          <w:tab w:val="num" w:pos="5040"/>
        </w:tabs>
        <w:ind w:left="5040" w:hanging="360"/>
      </w:pPr>
      <w:rPr>
        <w:rFonts w:ascii="Symbol" w:hAnsi="Symbol" w:hint="default"/>
      </w:rPr>
    </w:lvl>
    <w:lvl w:ilvl="7" w:tplc="1090A1BC" w:tentative="1">
      <w:start w:val="1"/>
      <w:numFmt w:val="bullet"/>
      <w:lvlText w:val="o"/>
      <w:lvlJc w:val="left"/>
      <w:pPr>
        <w:tabs>
          <w:tab w:val="num" w:pos="5760"/>
        </w:tabs>
        <w:ind w:left="5760" w:hanging="360"/>
      </w:pPr>
      <w:rPr>
        <w:rFonts w:ascii="Courier New" w:hAnsi="Courier New" w:cs="Courier New" w:hint="default"/>
      </w:rPr>
    </w:lvl>
    <w:lvl w:ilvl="8" w:tplc="3C5299B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8656A7"/>
    <w:multiLevelType w:val="hybridMultilevel"/>
    <w:tmpl w:val="1576A642"/>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8"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F114F"/>
    <w:multiLevelType w:val="hybridMultilevel"/>
    <w:tmpl w:val="5896C636"/>
    <w:lvl w:ilvl="0" w:tplc="2C0C1EE6">
      <w:start w:val="1"/>
      <w:numFmt w:val="decimal"/>
      <w:lvlText w:val="%1."/>
      <w:lvlJc w:val="left"/>
      <w:pPr>
        <w:tabs>
          <w:tab w:val="num" w:pos="720"/>
        </w:tabs>
        <w:ind w:left="720" w:hanging="360"/>
      </w:pPr>
    </w:lvl>
    <w:lvl w:ilvl="1" w:tplc="C0DA0BD2" w:tentative="1">
      <w:start w:val="1"/>
      <w:numFmt w:val="lowerLetter"/>
      <w:lvlText w:val="%2."/>
      <w:lvlJc w:val="left"/>
      <w:pPr>
        <w:tabs>
          <w:tab w:val="num" w:pos="1440"/>
        </w:tabs>
        <w:ind w:left="1440" w:hanging="360"/>
      </w:pPr>
    </w:lvl>
    <w:lvl w:ilvl="2" w:tplc="DA28DC5C" w:tentative="1">
      <w:start w:val="1"/>
      <w:numFmt w:val="lowerRoman"/>
      <w:lvlText w:val="%3."/>
      <w:lvlJc w:val="right"/>
      <w:pPr>
        <w:tabs>
          <w:tab w:val="num" w:pos="2160"/>
        </w:tabs>
        <w:ind w:left="2160" w:hanging="180"/>
      </w:pPr>
    </w:lvl>
    <w:lvl w:ilvl="3" w:tplc="391C414E" w:tentative="1">
      <w:start w:val="1"/>
      <w:numFmt w:val="decimal"/>
      <w:lvlText w:val="%4."/>
      <w:lvlJc w:val="left"/>
      <w:pPr>
        <w:tabs>
          <w:tab w:val="num" w:pos="2880"/>
        </w:tabs>
        <w:ind w:left="2880" w:hanging="360"/>
      </w:pPr>
    </w:lvl>
    <w:lvl w:ilvl="4" w:tplc="A56CCDD8" w:tentative="1">
      <w:start w:val="1"/>
      <w:numFmt w:val="lowerLetter"/>
      <w:lvlText w:val="%5."/>
      <w:lvlJc w:val="left"/>
      <w:pPr>
        <w:tabs>
          <w:tab w:val="num" w:pos="3600"/>
        </w:tabs>
        <w:ind w:left="3600" w:hanging="360"/>
      </w:pPr>
    </w:lvl>
    <w:lvl w:ilvl="5" w:tplc="7E52A7C8" w:tentative="1">
      <w:start w:val="1"/>
      <w:numFmt w:val="lowerRoman"/>
      <w:lvlText w:val="%6."/>
      <w:lvlJc w:val="right"/>
      <w:pPr>
        <w:tabs>
          <w:tab w:val="num" w:pos="4320"/>
        </w:tabs>
        <w:ind w:left="4320" w:hanging="180"/>
      </w:pPr>
    </w:lvl>
    <w:lvl w:ilvl="6" w:tplc="3774A902" w:tentative="1">
      <w:start w:val="1"/>
      <w:numFmt w:val="decimal"/>
      <w:lvlText w:val="%7."/>
      <w:lvlJc w:val="left"/>
      <w:pPr>
        <w:tabs>
          <w:tab w:val="num" w:pos="5040"/>
        </w:tabs>
        <w:ind w:left="5040" w:hanging="360"/>
      </w:pPr>
    </w:lvl>
    <w:lvl w:ilvl="7" w:tplc="522E25D2" w:tentative="1">
      <w:start w:val="1"/>
      <w:numFmt w:val="lowerLetter"/>
      <w:lvlText w:val="%8."/>
      <w:lvlJc w:val="left"/>
      <w:pPr>
        <w:tabs>
          <w:tab w:val="num" w:pos="5760"/>
        </w:tabs>
        <w:ind w:left="5760" w:hanging="360"/>
      </w:pPr>
    </w:lvl>
    <w:lvl w:ilvl="8" w:tplc="700855BE" w:tentative="1">
      <w:start w:val="1"/>
      <w:numFmt w:val="lowerRoman"/>
      <w:lvlText w:val="%9."/>
      <w:lvlJc w:val="right"/>
      <w:pPr>
        <w:tabs>
          <w:tab w:val="num" w:pos="6480"/>
        </w:tabs>
        <w:ind w:left="6480" w:hanging="180"/>
      </w:pPr>
    </w:lvl>
  </w:abstractNum>
  <w:abstractNum w:abstractNumId="20" w15:restartNumberingAfterBreak="0">
    <w:nsid w:val="620C2EB0"/>
    <w:multiLevelType w:val="hybridMultilevel"/>
    <w:tmpl w:val="92FC6F28"/>
    <w:lvl w:ilvl="0" w:tplc="509E567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21" w15:restartNumberingAfterBreak="0">
    <w:nsid w:val="686D6F3B"/>
    <w:multiLevelType w:val="hybridMultilevel"/>
    <w:tmpl w:val="BC5826E6"/>
    <w:lvl w:ilvl="0" w:tplc="E054B366">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5"/>
  </w:num>
  <w:num w:numId="13">
    <w:abstractNumId w:val="18"/>
  </w:num>
  <w:num w:numId="14">
    <w:abstractNumId w:val="16"/>
  </w:num>
  <w:num w:numId="15">
    <w:abstractNumId w:val="19"/>
  </w:num>
  <w:num w:numId="16">
    <w:abstractNumId w:val="14"/>
  </w:num>
  <w:num w:numId="17">
    <w:abstractNumId w:val="22"/>
  </w:num>
  <w:num w:numId="18">
    <w:abstractNumId w:val="13"/>
  </w:num>
  <w:num w:numId="19">
    <w:abstractNumId w:val="17"/>
  </w:num>
  <w:num w:numId="20">
    <w:abstractNumId w:val="20"/>
  </w:num>
  <w:num w:numId="21">
    <w:abstractNumId w:val="12"/>
  </w:num>
  <w:num w:numId="22">
    <w:abstractNumId w:val="9"/>
  </w:num>
  <w:num w:numId="2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44F18"/>
    <w:rsid w:val="00260BAF"/>
    <w:rsid w:val="0026208B"/>
    <w:rsid w:val="002650F7"/>
    <w:rsid w:val="00273F3B"/>
    <w:rsid w:val="00274DB7"/>
    <w:rsid w:val="00275984"/>
    <w:rsid w:val="00280F74"/>
    <w:rsid w:val="002829B8"/>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19DE"/>
    <w:rsid w:val="00334154"/>
    <w:rsid w:val="00334F55"/>
    <w:rsid w:val="00341FA0"/>
    <w:rsid w:val="00352BCF"/>
    <w:rsid w:val="00353932"/>
    <w:rsid w:val="0035464B"/>
    <w:rsid w:val="0035704A"/>
    <w:rsid w:val="0036252A"/>
    <w:rsid w:val="00364D9D"/>
    <w:rsid w:val="00365854"/>
    <w:rsid w:val="00367ACE"/>
    <w:rsid w:val="003709A1"/>
    <w:rsid w:val="00371BAA"/>
    <w:rsid w:val="0037421D"/>
    <w:rsid w:val="003761A0"/>
    <w:rsid w:val="00383DA1"/>
    <w:rsid w:val="0039361F"/>
    <w:rsid w:val="00393963"/>
    <w:rsid w:val="00395575"/>
    <w:rsid w:val="00395672"/>
    <w:rsid w:val="00395908"/>
    <w:rsid w:val="003A06C8"/>
    <w:rsid w:val="003A0D7C"/>
    <w:rsid w:val="003A4C96"/>
    <w:rsid w:val="003B02CD"/>
    <w:rsid w:val="003B7675"/>
    <w:rsid w:val="003B78C8"/>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242AB"/>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0BDC"/>
    <w:rsid w:val="005D625B"/>
    <w:rsid w:val="005E27A3"/>
    <w:rsid w:val="005E48BB"/>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5545"/>
    <w:rsid w:val="006864B3"/>
    <w:rsid w:val="006A10F8"/>
    <w:rsid w:val="006A2100"/>
    <w:rsid w:val="006A668C"/>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54B8"/>
    <w:rsid w:val="00857FEB"/>
    <w:rsid w:val="008601AF"/>
    <w:rsid w:val="00872271"/>
    <w:rsid w:val="0087361C"/>
    <w:rsid w:val="00881F19"/>
    <w:rsid w:val="00882623"/>
    <w:rsid w:val="008A28F5"/>
    <w:rsid w:val="008B3929"/>
    <w:rsid w:val="008B4CB3"/>
    <w:rsid w:val="008B5426"/>
    <w:rsid w:val="008B7B24"/>
    <w:rsid w:val="008C2FDF"/>
    <w:rsid w:val="008C356D"/>
    <w:rsid w:val="008D433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5564"/>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968E1"/>
    <w:rsid w:val="00AA40BC"/>
    <w:rsid w:val="00AA4E5A"/>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469A3"/>
    <w:rsid w:val="00B531DD"/>
    <w:rsid w:val="00B55014"/>
    <w:rsid w:val="00B62232"/>
    <w:rsid w:val="00B71DC2"/>
    <w:rsid w:val="00B7385B"/>
    <w:rsid w:val="00B93893"/>
    <w:rsid w:val="00B94E38"/>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E2020"/>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6327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49D"/>
    <w:rsid w:val="00E01A59"/>
    <w:rsid w:val="00E03CEE"/>
    <w:rsid w:val="00E046DD"/>
    <w:rsid w:val="00E0640A"/>
    <w:rsid w:val="00E10DC6"/>
    <w:rsid w:val="00E11F8E"/>
    <w:rsid w:val="00E21DE3"/>
    <w:rsid w:val="00E3237E"/>
    <w:rsid w:val="00E3731D"/>
    <w:rsid w:val="00E51469"/>
    <w:rsid w:val="00E63449"/>
    <w:rsid w:val="00E634E3"/>
    <w:rsid w:val="00E77F89"/>
    <w:rsid w:val="00E80E71"/>
    <w:rsid w:val="00E850D3"/>
    <w:rsid w:val="00E876B9"/>
    <w:rsid w:val="00EB458F"/>
    <w:rsid w:val="00EC0DFF"/>
    <w:rsid w:val="00EC237D"/>
    <w:rsid w:val="00EC4D0E"/>
    <w:rsid w:val="00ED072A"/>
    <w:rsid w:val="00ED1076"/>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D1899"/>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58143F"/>
  <w15:docId w15:val="{0EBFCE95-7FF8-48C2-B61B-8A0FBDE04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3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Lijstalinea">
    <w:name w:val="List Paragraph"/>
    <w:basedOn w:val="Standaard"/>
    <w:uiPriority w:val="34"/>
    <w:qFormat/>
    <w:rsid w:val="00E0149D"/>
    <w:pPr>
      <w:ind w:left="720"/>
      <w:contextualSpacing/>
    </w:pPr>
  </w:style>
  <w:style w:type="paragraph" w:styleId="Bijschrift">
    <w:name w:val="caption"/>
    <w:basedOn w:val="Standaard"/>
    <w:next w:val="Standaard"/>
    <w:uiPriority w:val="35"/>
    <w:unhideWhenUsed/>
    <w:qFormat/>
    <w:rsid w:val="00935564"/>
    <w:pPr>
      <w:spacing w:after="200" w:line="240" w:lineRule="auto"/>
    </w:pPr>
    <w:rPr>
      <w:rFonts w:ascii="Arial" w:eastAsiaTheme="minorHAnsi" w:hAnsi="Arial" w:cstheme="minorBidi"/>
      <w:i/>
      <w:iCs/>
      <w:color w:val="1F497D" w:themeColor="text2"/>
      <w:szCs w:val="18"/>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770</Words>
  <Characters>7349</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8</cp:revision>
  <cp:lastPrinted>2008-07-25T16:17:00Z</cp:lastPrinted>
  <dcterms:created xsi:type="dcterms:W3CDTF">2021-12-30T19:36:00Z</dcterms:created>
  <dcterms:modified xsi:type="dcterms:W3CDTF">2022-10-21T12:34:00Z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2022-09-16T11:46:03Z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e5d1b404-cdb3-42e0-bf16-14278eeb6f43</vt:lpwstr>
  </property>
  <property fmtid="{D5CDD505-2E9C-101B-9397-08002B2CF9AE}" pid="8" name="MSIP_Label_4bde8109-f994-4a60-a1d3-5c95e2ff3620_ContentBits">
    <vt:lpwstr>0</vt:lpwstr>
  </property>
</Properties>
</file>